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B27" w:rsidRPr="00490AA6" w:rsidRDefault="00C45BF4" w:rsidP="00A44B27">
      <w:pPr>
        <w:tabs>
          <w:tab w:val="left" w:pos="1620"/>
        </w:tabs>
        <w:spacing w:line="240" w:lineRule="auto"/>
        <w:contextualSpacing/>
        <w:rPr>
          <w:rFonts w:ascii="Cambria" w:hAnsi="Cambria"/>
          <w:sz w:val="56"/>
          <w:szCs w:val="56"/>
        </w:rPr>
      </w:pPr>
      <w:bookmarkStart w:id="0" w:name="_GoBack"/>
      <w:bookmarkEnd w:id="0"/>
      <w:r w:rsidRPr="00490AA6">
        <w:rPr>
          <w:rFonts w:ascii="Cambria" w:eastAsia="Calibri" w:hAnsi="Cambria" w:cs="Calibri"/>
          <w:color w:val="444444"/>
          <w:sz w:val="56"/>
          <w:szCs w:val="56"/>
        </w:rPr>
        <w:t>J. Albert</w:t>
      </w:r>
      <w:r w:rsidR="0055799D" w:rsidRPr="00490AA6">
        <w:rPr>
          <w:rFonts w:ascii="Cambria" w:eastAsia="Calibri" w:hAnsi="Cambria" w:cs="Calibri"/>
          <w:b/>
          <w:bCs/>
          <w:sz w:val="56"/>
          <w:szCs w:val="56"/>
        </w:rPr>
        <w:t xml:space="preserve"> </w:t>
      </w:r>
      <w:r w:rsidRPr="00490AA6">
        <w:rPr>
          <w:rFonts w:ascii="Cambria" w:eastAsia="Calibri" w:hAnsi="Cambria" w:cs="Calibri"/>
          <w:bCs/>
          <w:color w:val="FFCC00"/>
          <w:sz w:val="56"/>
          <w:szCs w:val="56"/>
        </w:rPr>
        <w:t>BOWDEN</w:t>
      </w:r>
      <w:r w:rsidR="00A44B27" w:rsidRPr="00490AA6">
        <w:rPr>
          <w:rFonts w:ascii="Cambria" w:eastAsia="Calibri" w:hAnsi="Cambria" w:cs="Calibri"/>
          <w:bCs/>
          <w:color w:val="FFCC00"/>
          <w:sz w:val="56"/>
          <w:szCs w:val="56"/>
        </w:rPr>
        <w:t xml:space="preserve"> </w:t>
      </w:r>
      <w:r w:rsidR="00A44B27" w:rsidRPr="00490AA6">
        <w:rPr>
          <w:rFonts w:ascii="Cambria" w:eastAsia="Calibri" w:hAnsi="Cambria" w:cs="Calibri"/>
          <w:color w:val="444444"/>
          <w:sz w:val="56"/>
          <w:szCs w:val="56"/>
        </w:rPr>
        <w:t>front-end</w:t>
      </w:r>
      <w:r w:rsidR="00A44B27" w:rsidRPr="00490AA6">
        <w:rPr>
          <w:rFonts w:ascii="Cambria" w:eastAsia="Calibri" w:hAnsi="Cambria" w:cs="Calibri"/>
          <w:bCs/>
          <w:color w:val="FFCC00"/>
          <w:sz w:val="56"/>
          <w:szCs w:val="56"/>
        </w:rPr>
        <w:t xml:space="preserve"> </w:t>
      </w:r>
      <w:r w:rsidR="00A44B27" w:rsidRPr="00490AA6">
        <w:rPr>
          <w:rFonts w:ascii="Cambria" w:eastAsia="Calibri" w:hAnsi="Cambria" w:cs="Calibri"/>
          <w:color w:val="FFC000"/>
          <w:sz w:val="56"/>
          <w:szCs w:val="56"/>
        </w:rPr>
        <w:t>web</w:t>
      </w:r>
      <w:r w:rsidR="00A44B27" w:rsidRPr="00490AA6">
        <w:rPr>
          <w:rFonts w:ascii="Cambria" w:eastAsia="Calibri" w:hAnsi="Cambria" w:cs="Calibri"/>
          <w:bCs/>
          <w:color w:val="FFC000"/>
          <w:sz w:val="56"/>
          <w:szCs w:val="56"/>
        </w:rPr>
        <w:t xml:space="preserve"> </w:t>
      </w:r>
      <w:r w:rsidR="00A44B27" w:rsidRPr="00490AA6">
        <w:rPr>
          <w:rFonts w:ascii="Cambria" w:eastAsia="Calibri" w:hAnsi="Cambria" w:cs="Calibri"/>
          <w:color w:val="FFC000"/>
          <w:sz w:val="56"/>
          <w:szCs w:val="56"/>
        </w:rPr>
        <w:t>developer</w:t>
      </w:r>
      <w:r w:rsidR="00A44B27" w:rsidRPr="00490AA6">
        <w:rPr>
          <w:rFonts w:ascii="Cambria" w:eastAsia="Calibri" w:hAnsi="Cambria" w:cs="Calibri"/>
          <w:bCs/>
          <w:color w:val="FFCC00"/>
          <w:sz w:val="56"/>
          <w:szCs w:val="56"/>
        </w:rPr>
        <w:t xml:space="preserve"> </w:t>
      </w:r>
    </w:p>
    <w:p w:rsidR="0055799D" w:rsidRPr="007D21EE" w:rsidRDefault="00C45BF4">
      <w:pPr>
        <w:spacing w:line="240" w:lineRule="auto"/>
        <w:rPr>
          <w:rFonts w:ascii="Georgia" w:eastAsia="Calibri" w:hAnsi="Georgia" w:cs="Calibri"/>
          <w:color w:val="999999"/>
          <w:sz w:val="20"/>
          <w:szCs w:val="20"/>
        </w:rPr>
      </w:pPr>
      <w:r w:rsidRPr="007D21EE">
        <w:rPr>
          <w:rFonts w:ascii="Georgia" w:eastAsia="Calibri" w:hAnsi="Georgia" w:cs="Calibri"/>
          <w:color w:val="999999"/>
          <w:sz w:val="20"/>
          <w:szCs w:val="20"/>
        </w:rPr>
        <w:t>2120 Carrene Drive</w:t>
      </w:r>
      <w:r w:rsidRPr="00D473E2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55799D" w:rsidRPr="007D21EE">
        <w:rPr>
          <w:rFonts w:ascii="Georgia" w:eastAsia="Calibri" w:hAnsi="Georgia" w:cs="Calibri"/>
          <w:color w:val="92D050"/>
          <w:sz w:val="20"/>
          <w:szCs w:val="20"/>
        </w:rPr>
        <w:t xml:space="preserve"> </w:t>
      </w:r>
      <w:r w:rsidRPr="007D21EE">
        <w:rPr>
          <w:rFonts w:ascii="Georgia" w:eastAsia="Calibri" w:hAnsi="Georgia" w:cs="Calibri"/>
          <w:color w:val="999999"/>
          <w:sz w:val="20"/>
          <w:szCs w:val="20"/>
        </w:rPr>
        <w:t>Virginia Beach</w:t>
      </w:r>
      <w:r w:rsidR="0055799D" w:rsidRPr="007D21EE">
        <w:rPr>
          <w:rFonts w:ascii="Georgia" w:eastAsia="Calibri" w:hAnsi="Georgia" w:cs="Calibri"/>
          <w:color w:val="999999"/>
          <w:sz w:val="20"/>
          <w:szCs w:val="20"/>
        </w:rPr>
        <w:t xml:space="preserve">, </w:t>
      </w:r>
      <w:r w:rsidRPr="007D21EE">
        <w:rPr>
          <w:rFonts w:ascii="Georgia" w:eastAsia="Calibri" w:hAnsi="Georgia" w:cs="Calibri"/>
          <w:color w:val="999999"/>
          <w:sz w:val="20"/>
          <w:szCs w:val="20"/>
        </w:rPr>
        <w:t>VA</w:t>
      </w:r>
      <w:r w:rsidRPr="007D21EE">
        <w:rPr>
          <w:rFonts w:ascii="Georgia" w:eastAsia="Calibri" w:hAnsi="Georgia" w:cs="Calibri"/>
          <w:color w:val="6FA8DC"/>
          <w:sz w:val="20"/>
          <w:szCs w:val="20"/>
        </w:rPr>
        <w:t xml:space="preserve"> </w:t>
      </w:r>
      <w:r w:rsidRPr="00D473E2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55799D" w:rsidRPr="007D21EE">
        <w:rPr>
          <w:rFonts w:ascii="Georgia" w:eastAsia="Calibri" w:hAnsi="Georgia" w:cs="Calibri"/>
          <w:color w:val="6FA8DC"/>
          <w:sz w:val="20"/>
          <w:szCs w:val="20"/>
        </w:rPr>
        <w:t xml:space="preserve"> </w:t>
      </w:r>
      <w:r w:rsidRPr="007D21EE">
        <w:rPr>
          <w:rFonts w:ascii="Georgia" w:eastAsia="Calibri" w:hAnsi="Georgia" w:cs="Calibri"/>
          <w:color w:val="999999"/>
          <w:sz w:val="20"/>
          <w:szCs w:val="20"/>
        </w:rPr>
        <w:t>23455</w:t>
      </w:r>
      <w:r w:rsidR="0055799D" w:rsidRPr="007D21EE">
        <w:rPr>
          <w:rFonts w:ascii="Georgia" w:eastAsia="Calibri" w:hAnsi="Georgia" w:cs="Calibri"/>
          <w:color w:val="6FA8DC"/>
          <w:sz w:val="20"/>
          <w:szCs w:val="20"/>
        </w:rPr>
        <w:t xml:space="preserve"> </w:t>
      </w:r>
    </w:p>
    <w:p w:rsidR="0055799D" w:rsidRPr="007D21EE" w:rsidRDefault="0055799D">
      <w:pPr>
        <w:spacing w:line="240" w:lineRule="auto"/>
        <w:rPr>
          <w:rFonts w:ascii="Georgia" w:eastAsia="Calibri" w:hAnsi="Georgia" w:cs="Calibri"/>
          <w:b/>
          <w:bCs/>
          <w:color w:val="666666"/>
          <w:sz w:val="20"/>
          <w:szCs w:val="20"/>
        </w:rPr>
      </w:pPr>
      <w:r w:rsidRPr="007D21EE">
        <w:rPr>
          <w:rFonts w:ascii="Georgia" w:eastAsia="Calibri" w:hAnsi="Georgia" w:cs="Calibri"/>
          <w:b/>
          <w:bCs/>
          <w:color w:val="666666"/>
          <w:sz w:val="20"/>
          <w:szCs w:val="20"/>
        </w:rPr>
        <w:t>CELL</w:t>
      </w:r>
      <w:r w:rsidRPr="007D21EE">
        <w:rPr>
          <w:rFonts w:ascii="Georgia" w:eastAsia="Calibri" w:hAnsi="Georgia" w:cs="Calibri"/>
          <w:color w:val="6FA8DC"/>
          <w:sz w:val="20"/>
          <w:szCs w:val="20"/>
        </w:rPr>
        <w:t xml:space="preserve"> </w:t>
      </w:r>
      <w:r w:rsidRPr="007D21EE">
        <w:rPr>
          <w:rFonts w:ascii="Georgia" w:eastAsia="Calibri" w:hAnsi="Georgia" w:cs="Calibri"/>
          <w:color w:val="999999"/>
          <w:sz w:val="20"/>
          <w:szCs w:val="20"/>
        </w:rPr>
        <w:t>(</w:t>
      </w:r>
      <w:r w:rsidR="00C45BF4" w:rsidRPr="007D21EE">
        <w:rPr>
          <w:rFonts w:ascii="Georgia" w:eastAsia="Calibri" w:hAnsi="Georgia" w:cs="Calibri"/>
          <w:color w:val="999999"/>
          <w:sz w:val="20"/>
          <w:szCs w:val="20"/>
        </w:rPr>
        <w:t xml:space="preserve">757) 759.7204 </w:t>
      </w:r>
      <w:r w:rsidR="00C45BF4" w:rsidRPr="00D473E2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Pr="007D21EE">
        <w:rPr>
          <w:rFonts w:ascii="Georgia" w:eastAsia="Calibri" w:hAnsi="Georgia" w:cs="Calibri"/>
          <w:color w:val="999999"/>
          <w:sz w:val="20"/>
          <w:szCs w:val="20"/>
        </w:rPr>
        <w:t xml:space="preserve"> </w:t>
      </w:r>
      <w:r w:rsidRPr="007D21EE">
        <w:rPr>
          <w:rFonts w:ascii="Georgia" w:eastAsia="Calibri" w:hAnsi="Georgia" w:cs="Calibri"/>
          <w:b/>
          <w:bCs/>
          <w:color w:val="666666"/>
          <w:sz w:val="20"/>
          <w:szCs w:val="20"/>
        </w:rPr>
        <w:t>E-MAIL</w:t>
      </w:r>
      <w:r w:rsidRPr="007D21EE">
        <w:rPr>
          <w:rFonts w:ascii="Georgia" w:eastAsia="Calibri" w:hAnsi="Georgia" w:cs="Calibri"/>
          <w:color w:val="999999"/>
          <w:sz w:val="20"/>
          <w:szCs w:val="20"/>
        </w:rPr>
        <w:t xml:space="preserve"> </w:t>
      </w:r>
      <w:r w:rsidR="00D40D8B" w:rsidRPr="00D40D8B">
        <w:rPr>
          <w:rFonts w:ascii="Georgia" w:eastAsia="Calibri" w:hAnsi="Georgia" w:cs="Calibri"/>
          <w:color w:val="999999"/>
          <w:sz w:val="20"/>
          <w:szCs w:val="20"/>
        </w:rPr>
        <w:t>jalbertbowden@bowdenweb.com</w:t>
      </w:r>
      <w:r w:rsidR="00D40D8B">
        <w:rPr>
          <w:rFonts w:ascii="Georgia" w:eastAsia="Calibri" w:hAnsi="Georgia" w:cs="Calibri"/>
          <w:color w:val="999999"/>
          <w:sz w:val="20"/>
          <w:szCs w:val="20"/>
        </w:rPr>
        <w:t xml:space="preserve"> </w:t>
      </w:r>
      <w:r w:rsidR="00D40D8B" w:rsidRPr="00D473E2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D40D8B">
        <w:rPr>
          <w:rFonts w:ascii="Georgia" w:eastAsia="Calibri" w:hAnsi="Georgia" w:cs="Calibri"/>
          <w:b/>
          <w:color w:val="FFCC00"/>
          <w:sz w:val="24"/>
          <w:szCs w:val="24"/>
        </w:rPr>
        <w:t xml:space="preserve"> </w:t>
      </w:r>
      <w:r w:rsidR="00D40D8B">
        <w:rPr>
          <w:rFonts w:ascii="Georgia" w:eastAsia="Calibri" w:hAnsi="Georgia" w:cs="Calibri"/>
          <w:b/>
          <w:bCs/>
          <w:color w:val="666666"/>
          <w:sz w:val="20"/>
          <w:szCs w:val="20"/>
        </w:rPr>
        <w:t>WEB</w:t>
      </w:r>
      <w:r w:rsidR="00D40D8B" w:rsidRPr="007D21EE">
        <w:rPr>
          <w:rFonts w:ascii="Georgia" w:eastAsia="Calibri" w:hAnsi="Georgia" w:cs="Calibri"/>
          <w:color w:val="999999"/>
          <w:sz w:val="20"/>
          <w:szCs w:val="20"/>
        </w:rPr>
        <w:t xml:space="preserve"> </w:t>
      </w:r>
      <w:r w:rsidR="00D40D8B">
        <w:rPr>
          <w:rFonts w:ascii="Georgia" w:eastAsia="Calibri" w:hAnsi="Georgia" w:cs="Calibri"/>
          <w:color w:val="999999"/>
          <w:sz w:val="20"/>
          <w:szCs w:val="20"/>
        </w:rPr>
        <w:t>bowdenweb.com</w:t>
      </w:r>
    </w:p>
    <w:p w:rsidR="0055799D" w:rsidRDefault="0006043F">
      <w:pPr>
        <w:spacing w:line="240" w:lineRule="auto"/>
        <w:rPr>
          <w:rFonts w:ascii="Calibri" w:eastAsia="Calibri" w:hAnsi="Calibri" w:cs="Calibri"/>
          <w:color w:val="999999"/>
          <w:sz w:val="20"/>
          <w:szCs w:val="20"/>
        </w:rPr>
      </w:pPr>
      <w:r>
        <w:rPr>
          <w:noProof/>
        </w:rPr>
        <w:drawing>
          <wp:inline distT="0" distB="0" distL="0" distR="0">
            <wp:extent cx="5581650" cy="19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99D" w:rsidRDefault="0055799D">
      <w:pPr>
        <w:spacing w:line="240" w:lineRule="auto"/>
        <w:rPr>
          <w:rFonts w:ascii="Calibri" w:eastAsia="Calibri" w:hAnsi="Calibri" w:cs="Calibri"/>
          <w:color w:val="999999"/>
          <w:sz w:val="20"/>
          <w:szCs w:val="20"/>
        </w:rPr>
      </w:pPr>
    </w:p>
    <w:p w:rsidR="0055799D" w:rsidRPr="00D473E2" w:rsidRDefault="0055799D" w:rsidP="0055799D">
      <w:pPr>
        <w:spacing w:after="200" w:line="240" w:lineRule="auto"/>
        <w:ind w:left="1620" w:hanging="1620"/>
        <w:rPr>
          <w:rFonts w:ascii="Georgia" w:eastAsia="Calibri" w:hAnsi="Georgia" w:cs="Calibri"/>
          <w:color w:val="3D85C6"/>
          <w:sz w:val="20"/>
          <w:szCs w:val="20"/>
        </w:rPr>
      </w:pPr>
      <w:r w:rsidRPr="00490AA6">
        <w:rPr>
          <w:rFonts w:ascii="Cambria" w:eastAsia="Calibri" w:hAnsi="Cambria" w:cs="Calibri"/>
          <w:color w:val="F2C400"/>
          <w:sz w:val="36"/>
          <w:szCs w:val="36"/>
        </w:rPr>
        <w:t>PROFILE</w:t>
      </w:r>
      <w:r>
        <w:rPr>
          <w:rFonts w:ascii="Calibri" w:eastAsia="Calibri" w:hAnsi="Calibri" w:cs="Calibri"/>
          <w:color w:val="3D85C6"/>
          <w:sz w:val="24"/>
          <w:szCs w:val="24"/>
        </w:rPr>
        <w:tab/>
      </w:r>
      <w:r w:rsidR="00C45BF4" w:rsidRPr="00D473E2">
        <w:rPr>
          <w:rFonts w:ascii="Georgia" w:eastAsia="Calibri" w:hAnsi="Georgia" w:cs="Calibri"/>
          <w:b/>
          <w:bCs/>
          <w:color w:val="444444"/>
          <w:sz w:val="20"/>
          <w:szCs w:val="20"/>
        </w:rPr>
        <w:t>A</w:t>
      </w:r>
      <w:r w:rsidR="00D473E2">
        <w:rPr>
          <w:rFonts w:ascii="Georgia" w:eastAsia="Calibri" w:hAnsi="Georgia" w:cs="Calibri"/>
          <w:b/>
          <w:bCs/>
          <w:color w:val="444444"/>
          <w:sz w:val="20"/>
          <w:szCs w:val="20"/>
        </w:rPr>
        <w:t>n award-winning</w:t>
      </w:r>
      <w:r w:rsidR="00C45BF4" w:rsidRPr="00D473E2">
        <w:rPr>
          <w:rFonts w:ascii="Georgia" w:eastAsia="Calibri" w:hAnsi="Georgia" w:cs="Calibri"/>
          <w:b/>
          <w:bCs/>
          <w:color w:val="444444"/>
          <w:sz w:val="20"/>
          <w:szCs w:val="20"/>
        </w:rPr>
        <w:t xml:space="preserve"> front-end web developer</w:t>
      </w:r>
      <w:r w:rsidRPr="00D473E2">
        <w:rPr>
          <w:rFonts w:ascii="Georgia" w:eastAsia="Calibri" w:hAnsi="Georgia" w:cs="Calibri"/>
          <w:color w:val="444444"/>
          <w:sz w:val="20"/>
          <w:szCs w:val="20"/>
        </w:rPr>
        <w:t xml:space="preserve"> </w:t>
      </w:r>
      <w:r w:rsidR="00D473E2">
        <w:rPr>
          <w:rFonts w:ascii="Georgia" w:eastAsia="Calibri" w:hAnsi="Georgia" w:cs="Calibri"/>
          <w:color w:val="666666"/>
          <w:sz w:val="20"/>
          <w:szCs w:val="20"/>
        </w:rPr>
        <w:t>with 5.5 years of professional, practical experience</w:t>
      </w:r>
      <w:r w:rsidR="00A44B27">
        <w:rPr>
          <w:rFonts w:ascii="Georgia" w:eastAsia="Calibri" w:hAnsi="Georgia" w:cs="Calibri"/>
          <w:color w:val="666666"/>
          <w:sz w:val="20"/>
          <w:szCs w:val="20"/>
        </w:rPr>
        <w:t xml:space="preserve"> building Standards-compliant sites</w:t>
      </w:r>
      <w:r w:rsidRPr="00D473E2">
        <w:rPr>
          <w:rFonts w:ascii="Georgia" w:eastAsia="Calibri" w:hAnsi="Georgia" w:cs="Calibri"/>
          <w:color w:val="666666"/>
          <w:sz w:val="20"/>
          <w:szCs w:val="20"/>
        </w:rPr>
        <w:t>.</w:t>
      </w:r>
    </w:p>
    <w:p w:rsidR="000C5A01" w:rsidRPr="00D473E2" w:rsidRDefault="000C5A01" w:rsidP="000C5A01">
      <w:pPr>
        <w:spacing w:after="200" w:line="240" w:lineRule="auto"/>
        <w:ind w:left="1620"/>
        <w:rPr>
          <w:rFonts w:ascii="Georgia" w:eastAsia="Calibri" w:hAnsi="Georgia" w:cs="Calibri"/>
          <w:b/>
          <w:bCs/>
          <w:color w:val="444444"/>
          <w:sz w:val="20"/>
          <w:szCs w:val="20"/>
        </w:rPr>
      </w:pPr>
      <w:r>
        <w:rPr>
          <w:rFonts w:ascii="Georgia" w:eastAsia="Calibri" w:hAnsi="Georgia" w:cs="Calibri"/>
          <w:b/>
          <w:bCs/>
          <w:color w:val="444444"/>
          <w:sz w:val="20"/>
          <w:szCs w:val="20"/>
        </w:rPr>
        <w:t>A diverse skill set</w:t>
      </w:r>
      <w:r w:rsidRPr="00D473E2">
        <w:rPr>
          <w:rFonts w:ascii="Georgia" w:eastAsia="Calibri" w:hAnsi="Georgia" w:cs="Calibri"/>
          <w:color w:val="444444"/>
          <w:sz w:val="20"/>
          <w:szCs w:val="20"/>
        </w:rPr>
        <w:t xml:space="preserve"> </w:t>
      </w:r>
      <w:r w:rsidRPr="00AE4E01">
        <w:rPr>
          <w:rFonts w:ascii="Georgia" w:eastAsia="Calibri" w:hAnsi="Georgia" w:cs="Calibri"/>
          <w:color w:val="666666"/>
          <w:sz w:val="20"/>
          <w:szCs w:val="20"/>
        </w:rPr>
        <w:t>in</w:t>
      </w:r>
      <w:r w:rsidR="0066092A" w:rsidRPr="00AE4E01">
        <w:rPr>
          <w:rFonts w:ascii="Georgia" w:eastAsia="Calibri" w:hAnsi="Georgia" w:cs="Calibri"/>
          <w:color w:val="666666"/>
          <w:sz w:val="20"/>
          <w:szCs w:val="20"/>
        </w:rPr>
        <w:t xml:space="preserve"> cross-browser and cross-platform capability</w:t>
      </w:r>
      <w:r w:rsidRPr="00AE4E01">
        <w:rPr>
          <w:rFonts w:ascii="Georgia" w:eastAsia="Calibri" w:hAnsi="Georgia" w:cs="Calibri"/>
          <w:color w:val="666666"/>
          <w:sz w:val="20"/>
          <w:szCs w:val="20"/>
        </w:rPr>
        <w:t xml:space="preserve"> for an ever-developing Web.</w:t>
      </w:r>
      <w:r w:rsidRPr="00D473E2">
        <w:rPr>
          <w:rFonts w:ascii="Georgia" w:eastAsia="Calibri" w:hAnsi="Georgia" w:cs="Calibri"/>
          <w:color w:val="444444"/>
          <w:sz w:val="20"/>
          <w:szCs w:val="20"/>
        </w:rPr>
        <w:t xml:space="preserve"> </w:t>
      </w:r>
    </w:p>
    <w:p w:rsidR="0055799D" w:rsidRPr="00D473E2" w:rsidRDefault="00A44B27" w:rsidP="0055799D">
      <w:pPr>
        <w:spacing w:line="240" w:lineRule="auto"/>
        <w:ind w:left="1620"/>
        <w:rPr>
          <w:rFonts w:ascii="Georgia" w:eastAsia="Calibri" w:hAnsi="Georgia" w:cs="Calibri"/>
          <w:b/>
          <w:bCs/>
          <w:color w:val="444444"/>
          <w:sz w:val="20"/>
          <w:szCs w:val="20"/>
        </w:rPr>
      </w:pPr>
      <w:r>
        <w:rPr>
          <w:rFonts w:ascii="Georgia" w:eastAsia="Calibri" w:hAnsi="Georgia" w:cs="Calibri"/>
          <w:b/>
          <w:bCs/>
          <w:color w:val="444444"/>
          <w:sz w:val="20"/>
          <w:szCs w:val="20"/>
        </w:rPr>
        <w:t xml:space="preserve">A </w:t>
      </w:r>
      <w:r w:rsidR="000C5A01">
        <w:rPr>
          <w:rFonts w:ascii="Georgia" w:eastAsia="Calibri" w:hAnsi="Georgia" w:cs="Calibri"/>
          <w:b/>
          <w:bCs/>
          <w:color w:val="444444"/>
          <w:sz w:val="20"/>
          <w:szCs w:val="20"/>
        </w:rPr>
        <w:t>builder who is truly concerned with the user experience,</w:t>
      </w:r>
      <w:r w:rsidR="0055799D" w:rsidRPr="00D473E2">
        <w:rPr>
          <w:rFonts w:ascii="Georgia" w:eastAsia="Calibri" w:hAnsi="Georgia" w:cs="Calibri"/>
          <w:b/>
          <w:bCs/>
          <w:color w:val="444444"/>
          <w:sz w:val="20"/>
          <w:szCs w:val="20"/>
        </w:rPr>
        <w:t xml:space="preserve"> </w:t>
      </w:r>
      <w:r w:rsidR="000C5A01">
        <w:rPr>
          <w:rFonts w:ascii="Georgia" w:eastAsia="Calibri" w:hAnsi="Georgia" w:cs="Calibri"/>
          <w:color w:val="666666"/>
          <w:sz w:val="20"/>
          <w:szCs w:val="20"/>
        </w:rPr>
        <w:t xml:space="preserve">ensuring sites that </w:t>
      </w:r>
      <w:r>
        <w:rPr>
          <w:rFonts w:ascii="Georgia" w:eastAsia="Calibri" w:hAnsi="Georgia" w:cs="Calibri"/>
          <w:color w:val="666666"/>
          <w:sz w:val="20"/>
          <w:szCs w:val="20"/>
        </w:rPr>
        <w:t xml:space="preserve">are intuitive, </w:t>
      </w:r>
      <w:r w:rsidR="000C5A01">
        <w:rPr>
          <w:rFonts w:ascii="Georgia" w:eastAsia="Calibri" w:hAnsi="Georgia" w:cs="Calibri"/>
          <w:color w:val="666666"/>
          <w:sz w:val="20"/>
          <w:szCs w:val="20"/>
        </w:rPr>
        <w:t xml:space="preserve">workable, </w:t>
      </w:r>
      <w:r>
        <w:rPr>
          <w:rFonts w:ascii="Georgia" w:eastAsia="Calibri" w:hAnsi="Georgia" w:cs="Calibri"/>
          <w:color w:val="666666"/>
          <w:sz w:val="20"/>
          <w:szCs w:val="20"/>
        </w:rPr>
        <w:t>and highly useable</w:t>
      </w:r>
      <w:r w:rsidR="0055799D" w:rsidRPr="00D473E2">
        <w:rPr>
          <w:rFonts w:ascii="Georgia" w:eastAsia="Calibri" w:hAnsi="Georgia" w:cs="Calibri"/>
          <w:color w:val="666666"/>
          <w:sz w:val="20"/>
          <w:szCs w:val="20"/>
        </w:rPr>
        <w:t>.</w:t>
      </w:r>
      <w:r w:rsidR="0055799D" w:rsidRPr="00D473E2">
        <w:rPr>
          <w:rFonts w:ascii="Georgia" w:eastAsia="Calibri" w:hAnsi="Georgia" w:cs="Calibri"/>
          <w:color w:val="444444"/>
          <w:sz w:val="20"/>
          <w:szCs w:val="20"/>
        </w:rPr>
        <w:t xml:space="preserve"> </w:t>
      </w:r>
    </w:p>
    <w:p w:rsidR="0055799D" w:rsidRDefault="0006043F">
      <w:pPr>
        <w:spacing w:line="360" w:lineRule="auto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noProof/>
        </w:rPr>
        <w:drawing>
          <wp:inline distT="0" distB="0" distL="0" distR="0">
            <wp:extent cx="5581650" cy="19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AA6" w:rsidRDefault="0055799D" w:rsidP="0055799D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color w:val="3D85C6"/>
          <w:sz w:val="24"/>
          <w:szCs w:val="24"/>
        </w:rPr>
      </w:pPr>
      <w:r w:rsidRPr="00490AA6">
        <w:rPr>
          <w:rFonts w:ascii="Cambria" w:eastAsia="Calibri" w:hAnsi="Cambria" w:cs="Calibri"/>
          <w:color w:val="F2C400"/>
          <w:sz w:val="36"/>
          <w:szCs w:val="36"/>
        </w:rPr>
        <w:t>EDUCATION</w:t>
      </w:r>
      <w:r>
        <w:rPr>
          <w:rFonts w:ascii="Calibri" w:eastAsia="Calibri" w:hAnsi="Calibri" w:cs="Calibri"/>
          <w:color w:val="3D85C6"/>
          <w:sz w:val="24"/>
          <w:szCs w:val="24"/>
        </w:rPr>
        <w:tab/>
      </w:r>
    </w:p>
    <w:p w:rsidR="0055799D" w:rsidRPr="00D473E2" w:rsidRDefault="00490AA6" w:rsidP="0055799D">
      <w:pPr>
        <w:tabs>
          <w:tab w:val="left" w:pos="1620"/>
        </w:tabs>
        <w:spacing w:line="240" w:lineRule="auto"/>
        <w:ind w:left="1620" w:hanging="1620"/>
        <w:rPr>
          <w:rFonts w:ascii="Georgia" w:eastAsia="Calibri" w:hAnsi="Georgia" w:cs="Calibri"/>
          <w:color w:val="3D85C6"/>
          <w:sz w:val="20"/>
          <w:szCs w:val="20"/>
        </w:rPr>
      </w:pPr>
      <w:r>
        <w:rPr>
          <w:rFonts w:ascii="Georgia" w:eastAsia="Calibri" w:hAnsi="Georgia" w:cs="Calibri"/>
          <w:b/>
          <w:bCs/>
          <w:color w:val="444444"/>
          <w:sz w:val="20"/>
          <w:szCs w:val="20"/>
        </w:rPr>
        <w:tab/>
      </w:r>
      <w:r w:rsidR="0055799D" w:rsidRPr="000C5A01">
        <w:rPr>
          <w:rFonts w:ascii="Georgia" w:eastAsia="Calibri" w:hAnsi="Georgia" w:cs="Calibri"/>
          <w:b/>
          <w:bCs/>
          <w:color w:val="444444"/>
          <w:sz w:val="20"/>
          <w:szCs w:val="20"/>
        </w:rPr>
        <w:t>Bachelor of Arts</w:t>
      </w:r>
      <w:r w:rsidR="0055799D" w:rsidRPr="00D473E2">
        <w:rPr>
          <w:rFonts w:ascii="Georgia" w:eastAsia="Calibri" w:hAnsi="Georgia" w:cs="Calibri"/>
          <w:color w:val="444444"/>
          <w:sz w:val="20"/>
          <w:szCs w:val="20"/>
        </w:rPr>
        <w:t xml:space="preserve"> </w:t>
      </w:r>
      <w:r w:rsidR="00C45BF4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C45BF4" w:rsidRPr="00D473E2">
        <w:rPr>
          <w:rFonts w:ascii="Georgia" w:eastAsia="Calibri" w:hAnsi="Georgia" w:cs="Calibri"/>
          <w:color w:val="92D050"/>
          <w:sz w:val="20"/>
          <w:szCs w:val="20"/>
        </w:rPr>
        <w:t xml:space="preserve"> </w:t>
      </w:r>
      <w:r w:rsidR="00C45BF4" w:rsidRPr="00D473E2">
        <w:rPr>
          <w:rFonts w:ascii="Georgia" w:eastAsia="Calibri" w:hAnsi="Georgia" w:cs="Calibri"/>
          <w:color w:val="666666"/>
          <w:sz w:val="20"/>
          <w:szCs w:val="20"/>
        </w:rPr>
        <w:t>Computer Information Systems</w:t>
      </w:r>
      <w:r w:rsidR="00A44B27">
        <w:rPr>
          <w:rFonts w:ascii="Georgia" w:eastAsia="Calibri" w:hAnsi="Georgia" w:cs="Calibri"/>
          <w:color w:val="666666"/>
          <w:sz w:val="20"/>
          <w:szCs w:val="20"/>
        </w:rPr>
        <w:t xml:space="preserve"> </w:t>
      </w:r>
      <w:r w:rsidR="00A44B27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A44B27" w:rsidRPr="00D473E2">
        <w:rPr>
          <w:rFonts w:ascii="Georgia" w:eastAsia="Calibri" w:hAnsi="Georgia" w:cs="Calibri"/>
          <w:color w:val="666666"/>
          <w:sz w:val="20"/>
          <w:szCs w:val="20"/>
        </w:rPr>
        <w:t xml:space="preserve"> </w:t>
      </w:r>
      <w:r w:rsidR="00A44B27" w:rsidRPr="00D473E2">
        <w:rPr>
          <w:rFonts w:ascii="Georgia" w:eastAsia="Calibri" w:hAnsi="Georgia" w:cs="Calibri"/>
          <w:color w:val="808080"/>
          <w:sz w:val="20"/>
          <w:szCs w:val="20"/>
        </w:rPr>
        <w:t>Graduated 2006</w:t>
      </w:r>
    </w:p>
    <w:p w:rsidR="0055799D" w:rsidRPr="00D473E2" w:rsidRDefault="0055799D" w:rsidP="00D473E2">
      <w:pPr>
        <w:tabs>
          <w:tab w:val="left" w:pos="1620"/>
        </w:tabs>
        <w:spacing w:line="240" w:lineRule="auto"/>
        <w:ind w:left="1620" w:hanging="1440"/>
        <w:rPr>
          <w:rFonts w:ascii="Georgia" w:eastAsia="Calibri" w:hAnsi="Georgia" w:cs="Calibri"/>
          <w:color w:val="666666"/>
          <w:sz w:val="20"/>
          <w:szCs w:val="20"/>
        </w:rPr>
      </w:pPr>
      <w:r w:rsidRPr="00D473E2">
        <w:rPr>
          <w:rFonts w:ascii="Georgia" w:eastAsia="Calibri" w:hAnsi="Georgia" w:cs="Calibri"/>
          <w:color w:val="444444"/>
          <w:sz w:val="20"/>
          <w:szCs w:val="20"/>
        </w:rPr>
        <w:tab/>
      </w:r>
      <w:r w:rsidR="00C45BF4" w:rsidRPr="000C5A01">
        <w:rPr>
          <w:rFonts w:ascii="Georgia" w:eastAsia="Calibri" w:hAnsi="Georgia" w:cs="Calibri"/>
          <w:b/>
          <w:color w:val="666666"/>
          <w:sz w:val="20"/>
          <w:szCs w:val="20"/>
        </w:rPr>
        <w:t>James Madison University</w:t>
      </w:r>
      <w:r w:rsidR="00C45BF4" w:rsidRPr="00D473E2">
        <w:rPr>
          <w:rFonts w:ascii="Georgia" w:eastAsia="Calibri" w:hAnsi="Georgia" w:cs="Calibri"/>
          <w:color w:val="666666"/>
          <w:sz w:val="20"/>
          <w:szCs w:val="20"/>
        </w:rPr>
        <w:t xml:space="preserve"> </w:t>
      </w:r>
      <w:r w:rsidR="00C45BF4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C45BF4" w:rsidRPr="00D473E2">
        <w:rPr>
          <w:rFonts w:ascii="Georgia" w:eastAsia="Calibri" w:hAnsi="Georgia" w:cs="Calibri"/>
          <w:color w:val="92D050"/>
          <w:sz w:val="20"/>
          <w:szCs w:val="20"/>
        </w:rPr>
        <w:t xml:space="preserve"> </w:t>
      </w:r>
      <w:r w:rsidR="00C45BF4" w:rsidRPr="00D473E2">
        <w:rPr>
          <w:rFonts w:ascii="Georgia" w:eastAsia="Calibri" w:hAnsi="Georgia" w:cs="Calibri"/>
          <w:color w:val="666666"/>
          <w:sz w:val="20"/>
          <w:szCs w:val="20"/>
        </w:rPr>
        <w:t>Harrisonburg, VA</w:t>
      </w:r>
      <w:r w:rsidR="00D473E2" w:rsidRPr="00D473E2">
        <w:rPr>
          <w:rFonts w:ascii="Georgia" w:eastAsia="Calibri" w:hAnsi="Georgia" w:cs="Calibri"/>
          <w:color w:val="666666"/>
          <w:sz w:val="20"/>
          <w:szCs w:val="20"/>
        </w:rPr>
        <w:t xml:space="preserve"> </w:t>
      </w:r>
    </w:p>
    <w:p w:rsidR="0055799D" w:rsidRDefault="0006043F">
      <w:pPr>
        <w:spacing w:line="360" w:lineRule="auto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noProof/>
        </w:rPr>
        <w:drawing>
          <wp:inline distT="0" distB="0" distL="0" distR="0">
            <wp:extent cx="5581650" cy="19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FAA" w:rsidRDefault="0055799D" w:rsidP="00476FAA">
      <w:pPr>
        <w:spacing w:line="240" w:lineRule="auto"/>
        <w:ind w:left="1620" w:hanging="1620"/>
      </w:pPr>
      <w:r w:rsidRPr="00490AA6">
        <w:rPr>
          <w:rFonts w:ascii="Cambria" w:eastAsia="Calibri" w:hAnsi="Cambria" w:cs="Calibri"/>
          <w:color w:val="F2C400"/>
          <w:sz w:val="36"/>
          <w:szCs w:val="36"/>
        </w:rPr>
        <w:t>SKILLS</w:t>
      </w:r>
      <w:r>
        <w:rPr>
          <w:rFonts w:ascii="Calibri" w:eastAsia="Calibri" w:hAnsi="Calibri" w:cs="Calibri"/>
          <w:color w:val="3D85C6"/>
          <w:sz w:val="24"/>
          <w:szCs w:val="24"/>
        </w:rPr>
        <w:tab/>
      </w:r>
      <w:r w:rsidR="00F373B9">
        <w:rPr>
          <w:rFonts w:ascii="Georgia" w:eastAsia="Calibri" w:hAnsi="Georgia" w:cs="Calibri"/>
          <w:bCs/>
          <w:color w:val="444444"/>
          <w:sz w:val="20"/>
          <w:szCs w:val="20"/>
        </w:rPr>
        <w:t xml:space="preserve">HTML (HTML5, XHTML, POSH, Microformats, HTML email) </w:t>
      </w:r>
      <w:r w:rsidR="00F373B9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F373B9">
        <w:rPr>
          <w:rFonts w:ascii="Georgia" w:eastAsia="Calibri" w:hAnsi="Georgia" w:cs="Calibri"/>
          <w:bCs/>
          <w:color w:val="444444"/>
          <w:sz w:val="20"/>
          <w:szCs w:val="20"/>
        </w:rPr>
        <w:t xml:space="preserve"> CSS3 </w:t>
      </w:r>
      <w:r w:rsidR="00F373B9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F373B9">
        <w:rPr>
          <w:rFonts w:ascii="Georgia" w:eastAsia="Calibri" w:hAnsi="Georgia" w:cs="Calibri"/>
          <w:bCs/>
          <w:color w:val="444444"/>
          <w:sz w:val="20"/>
          <w:szCs w:val="20"/>
        </w:rPr>
        <w:t xml:space="preserve"> JavaScript </w:t>
      </w:r>
      <w:r w:rsidR="00F373B9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F373B9">
        <w:rPr>
          <w:rFonts w:ascii="Georgia" w:eastAsia="Calibri" w:hAnsi="Georgia" w:cs="Calibri"/>
          <w:bCs/>
          <w:color w:val="444444"/>
          <w:sz w:val="20"/>
          <w:szCs w:val="20"/>
        </w:rPr>
        <w:t xml:space="preserve"> jQuery </w:t>
      </w:r>
      <w:r w:rsidR="00F373B9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F373B9">
        <w:rPr>
          <w:rFonts w:ascii="Georgia" w:eastAsia="Calibri" w:hAnsi="Georgia" w:cs="Calibri"/>
          <w:bCs/>
          <w:color w:val="444444"/>
          <w:sz w:val="20"/>
          <w:szCs w:val="20"/>
        </w:rPr>
        <w:t xml:space="preserve">PHP </w:t>
      </w:r>
      <w:r w:rsidR="00F373B9">
        <w:rPr>
          <w:rFonts w:ascii="Georgia" w:eastAsia="Calibri" w:hAnsi="Georgia" w:cs="Calibri"/>
          <w:b/>
          <w:color w:val="FFCC00"/>
          <w:sz w:val="24"/>
          <w:szCs w:val="24"/>
        </w:rPr>
        <w:t xml:space="preserve"> </w:t>
      </w:r>
      <w:r w:rsidR="00F373B9">
        <w:rPr>
          <w:rFonts w:ascii="Georgia" w:eastAsia="Calibri" w:hAnsi="Georgia" w:cs="Calibri"/>
          <w:bCs/>
          <w:color w:val="444444"/>
          <w:sz w:val="20"/>
          <w:szCs w:val="20"/>
        </w:rPr>
        <w:t xml:space="preserve">MySQL </w:t>
      </w:r>
      <w:r w:rsidR="00F373B9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F373B9">
        <w:rPr>
          <w:rFonts w:ascii="Georgia" w:eastAsia="Calibri" w:hAnsi="Georgia" w:cs="Calibri"/>
          <w:bCs/>
          <w:color w:val="444444"/>
          <w:sz w:val="20"/>
          <w:szCs w:val="20"/>
        </w:rPr>
        <w:t xml:space="preserve"> Accessibility </w:t>
      </w:r>
      <w:r w:rsidR="00F373B9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F373B9">
        <w:rPr>
          <w:rFonts w:ascii="Georgia" w:eastAsia="Calibri" w:hAnsi="Georgia" w:cs="Calibri"/>
          <w:bCs/>
          <w:color w:val="444444"/>
          <w:sz w:val="20"/>
          <w:szCs w:val="20"/>
        </w:rPr>
        <w:t xml:space="preserve"> Findability </w:t>
      </w:r>
      <w:r w:rsidR="00F373B9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F373B9">
        <w:rPr>
          <w:rFonts w:ascii="Georgia" w:eastAsia="Calibri" w:hAnsi="Georgia" w:cs="Calibri"/>
          <w:bCs/>
          <w:color w:val="444444"/>
          <w:sz w:val="20"/>
          <w:szCs w:val="20"/>
        </w:rPr>
        <w:t xml:space="preserve">  SEO </w:t>
      </w:r>
      <w:r w:rsidR="00F373B9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F373B9">
        <w:rPr>
          <w:rFonts w:ascii="Georgia" w:eastAsia="Calibri" w:hAnsi="Georgia" w:cs="Calibri"/>
          <w:b/>
          <w:color w:val="FFCC00"/>
          <w:sz w:val="24"/>
          <w:szCs w:val="24"/>
        </w:rPr>
        <w:t xml:space="preserve"> </w:t>
      </w:r>
      <w:r w:rsidR="00476FAA">
        <w:rPr>
          <w:rFonts w:ascii="Georgia" w:eastAsia="Calibri" w:hAnsi="Georgia" w:cs="Calibri"/>
          <w:bCs/>
          <w:color w:val="444444"/>
          <w:sz w:val="20"/>
          <w:szCs w:val="20"/>
        </w:rPr>
        <w:t>Progressive En</w:t>
      </w:r>
      <w:r w:rsidR="00F373B9">
        <w:rPr>
          <w:rFonts w:ascii="Georgia" w:eastAsia="Calibri" w:hAnsi="Georgia" w:cs="Calibri"/>
          <w:bCs/>
          <w:color w:val="444444"/>
          <w:sz w:val="20"/>
          <w:szCs w:val="20"/>
        </w:rPr>
        <w:t xml:space="preserve">hancement </w:t>
      </w:r>
      <w:r w:rsidR="00F373B9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F373B9">
        <w:rPr>
          <w:rFonts w:ascii="Georgia" w:eastAsia="Calibri" w:hAnsi="Georgia" w:cs="Calibri"/>
          <w:b/>
          <w:color w:val="FFCC00"/>
          <w:sz w:val="24"/>
          <w:szCs w:val="24"/>
        </w:rPr>
        <w:t xml:space="preserve"> </w:t>
      </w:r>
      <w:r w:rsidR="00F373B9">
        <w:rPr>
          <w:rFonts w:ascii="Georgia" w:eastAsia="Calibri" w:hAnsi="Georgia" w:cs="Calibri"/>
          <w:bCs/>
          <w:color w:val="444444"/>
          <w:sz w:val="20"/>
          <w:szCs w:val="20"/>
        </w:rPr>
        <w:t xml:space="preserve">Graceful Degradation </w:t>
      </w:r>
      <w:r w:rsidR="00476FAA">
        <w:rPr>
          <w:rFonts w:ascii="Georgia" w:eastAsia="Calibri" w:hAnsi="Georgia" w:cs="Calibri"/>
          <w:bCs/>
          <w:color w:val="444444"/>
          <w:sz w:val="20"/>
          <w:szCs w:val="20"/>
        </w:rPr>
        <w:t xml:space="preserve"> Cross</w:t>
      </w:r>
      <w:r w:rsidR="00F373B9">
        <w:rPr>
          <w:rFonts w:ascii="Georgia" w:eastAsia="Calibri" w:hAnsi="Georgia" w:cs="Calibri"/>
          <w:bCs/>
          <w:color w:val="444444"/>
          <w:sz w:val="20"/>
          <w:szCs w:val="20"/>
        </w:rPr>
        <w:t xml:space="preserve">-Browser/Cross-Platformability </w:t>
      </w:r>
      <w:r w:rsidR="00F373B9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F373B9">
        <w:rPr>
          <w:rFonts w:ascii="Georgia" w:eastAsia="Calibri" w:hAnsi="Georgia" w:cs="Calibri"/>
          <w:bCs/>
          <w:color w:val="444444"/>
          <w:sz w:val="20"/>
          <w:szCs w:val="20"/>
        </w:rPr>
        <w:t xml:space="preserve"> Subversion </w:t>
      </w:r>
      <w:r w:rsidR="00F373B9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F373B9">
        <w:rPr>
          <w:rFonts w:ascii="Georgia" w:eastAsia="Calibri" w:hAnsi="Georgia" w:cs="Calibri"/>
          <w:bCs/>
          <w:color w:val="444444"/>
          <w:sz w:val="20"/>
          <w:szCs w:val="20"/>
        </w:rPr>
        <w:t xml:space="preserve"> Github </w:t>
      </w:r>
      <w:r w:rsidR="00F373B9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476FAA">
        <w:rPr>
          <w:rFonts w:ascii="Georgia" w:eastAsia="Calibri" w:hAnsi="Georgia" w:cs="Calibri"/>
          <w:bCs/>
          <w:color w:val="444444"/>
          <w:sz w:val="20"/>
          <w:szCs w:val="20"/>
        </w:rPr>
        <w:t xml:space="preserve"> </w:t>
      </w:r>
      <w:r w:rsidR="00F373B9">
        <w:rPr>
          <w:rFonts w:ascii="Georgia" w:eastAsia="Calibri" w:hAnsi="Georgia" w:cs="Calibri"/>
          <w:bCs/>
          <w:color w:val="444444"/>
          <w:sz w:val="20"/>
          <w:szCs w:val="20"/>
        </w:rPr>
        <w:t xml:space="preserve">Adobe Photoshop </w:t>
      </w:r>
    </w:p>
    <w:p w:rsidR="0055799D" w:rsidRPr="000C5A01" w:rsidRDefault="0006043F" w:rsidP="00C00297">
      <w:pPr>
        <w:spacing w:line="240" w:lineRule="auto"/>
        <w:ind w:left="1620"/>
        <w:rPr>
          <w:rFonts w:ascii="Calibri" w:eastAsia="Calibri" w:hAnsi="Calibri" w:cs="Calibri"/>
          <w:bCs/>
          <w:color w:val="444444"/>
          <w:sz w:val="24"/>
          <w:szCs w:val="24"/>
        </w:rPr>
      </w:pPr>
      <w:r>
        <w:rPr>
          <w:noProof/>
        </w:rPr>
        <w:drawing>
          <wp:inline distT="0" distB="0" distL="0" distR="0">
            <wp:extent cx="5581650" cy="190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AA6" w:rsidRDefault="0055799D" w:rsidP="0055799D">
      <w:pPr>
        <w:spacing w:line="240" w:lineRule="auto"/>
        <w:ind w:left="1620" w:hanging="1620"/>
        <w:rPr>
          <w:rFonts w:ascii="Calibri" w:eastAsia="Calibri" w:hAnsi="Calibri" w:cs="Calibri"/>
          <w:color w:val="3D85C6"/>
          <w:sz w:val="24"/>
          <w:szCs w:val="24"/>
        </w:rPr>
      </w:pPr>
      <w:r w:rsidRPr="00490AA6">
        <w:rPr>
          <w:rFonts w:ascii="Cambria" w:eastAsia="Calibri" w:hAnsi="Cambria" w:cs="Calibri"/>
          <w:color w:val="F2C400"/>
          <w:sz w:val="36"/>
          <w:szCs w:val="36"/>
        </w:rPr>
        <w:t>EXPERIENCE</w:t>
      </w:r>
      <w:r>
        <w:rPr>
          <w:rFonts w:ascii="Calibri" w:eastAsia="Calibri" w:hAnsi="Calibri" w:cs="Calibri"/>
          <w:color w:val="3D85C6"/>
          <w:sz w:val="24"/>
          <w:szCs w:val="24"/>
        </w:rPr>
        <w:tab/>
      </w:r>
    </w:p>
    <w:p w:rsidR="003B1580" w:rsidRDefault="003B1580" w:rsidP="0055799D">
      <w:pPr>
        <w:spacing w:line="240" w:lineRule="auto"/>
        <w:ind w:left="1620" w:hanging="1620"/>
        <w:rPr>
          <w:rFonts w:ascii="Georgia" w:eastAsia="Calibri" w:hAnsi="Georgia" w:cs="Calibri"/>
          <w:bCs/>
          <w:i/>
          <w:color w:val="444444"/>
          <w:sz w:val="20"/>
          <w:szCs w:val="20"/>
        </w:rPr>
      </w:pPr>
      <w:r>
        <w:rPr>
          <w:rFonts w:ascii="Calibri" w:eastAsia="Calibri" w:hAnsi="Calibri" w:cs="Calibri"/>
          <w:color w:val="3D85C6"/>
          <w:sz w:val="24"/>
          <w:szCs w:val="24"/>
        </w:rPr>
        <w:tab/>
      </w:r>
      <w:r>
        <w:rPr>
          <w:rFonts w:ascii="Georgia" w:eastAsia="Calibri" w:hAnsi="Georgia" w:cs="Calibri"/>
          <w:b/>
          <w:bCs/>
          <w:color w:val="444444"/>
          <w:sz w:val="20"/>
          <w:szCs w:val="20"/>
        </w:rPr>
        <w:t>IE userAgent</w:t>
      </w:r>
      <w:r w:rsidRPr="00C00297">
        <w:rPr>
          <w:rFonts w:ascii="Georgia" w:eastAsia="Calibri" w:hAnsi="Georgia" w:cs="Calibri"/>
          <w:color w:val="444444"/>
          <w:sz w:val="20"/>
          <w:szCs w:val="20"/>
        </w:rPr>
        <w:t xml:space="preserve"> </w:t>
      </w:r>
      <w:r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Pr="00D473E2">
        <w:rPr>
          <w:rFonts w:ascii="Georgia" w:eastAsia="Calibri" w:hAnsi="Georgia" w:cs="Calibri"/>
          <w:color w:val="92D050"/>
          <w:sz w:val="20"/>
          <w:szCs w:val="20"/>
        </w:rPr>
        <w:t xml:space="preserve"> </w:t>
      </w:r>
      <w:r>
        <w:rPr>
          <w:rFonts w:ascii="Georgia" w:eastAsia="Calibri" w:hAnsi="Georgia" w:cs="Calibri"/>
          <w:bCs/>
          <w:color w:val="444444"/>
          <w:sz w:val="20"/>
          <w:szCs w:val="20"/>
        </w:rPr>
        <w:t>Web Evangelist</w:t>
      </w:r>
      <w:r>
        <w:rPr>
          <w:rFonts w:ascii="Georgia" w:eastAsia="Calibri" w:hAnsi="Georgia" w:cs="Calibri"/>
          <w:bCs/>
          <w:i/>
          <w:color w:val="444444"/>
          <w:sz w:val="20"/>
          <w:szCs w:val="20"/>
        </w:rPr>
        <w:t xml:space="preserve"> </w:t>
      </w:r>
      <w:r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Pr="00D473E2">
        <w:rPr>
          <w:rFonts w:ascii="Georgia" w:eastAsia="Calibri" w:hAnsi="Georgia" w:cs="Calibri"/>
          <w:color w:val="92D050"/>
          <w:sz w:val="20"/>
          <w:szCs w:val="20"/>
        </w:rPr>
        <w:t xml:space="preserve"> </w:t>
      </w:r>
      <w:r>
        <w:rPr>
          <w:rFonts w:ascii="Georgia" w:eastAsia="Calibri" w:hAnsi="Georgia" w:cs="Calibri"/>
          <w:bCs/>
          <w:i/>
          <w:color w:val="444444"/>
          <w:sz w:val="20"/>
          <w:szCs w:val="20"/>
        </w:rPr>
        <w:t>April 2013-present</w:t>
      </w:r>
    </w:p>
    <w:p w:rsidR="003B1580" w:rsidRPr="003B1580" w:rsidRDefault="003B1580" w:rsidP="003B1580">
      <w:pPr>
        <w:spacing w:after="200" w:line="240" w:lineRule="auto"/>
        <w:ind w:left="1620"/>
        <w:rPr>
          <w:rFonts w:ascii="Georgia" w:eastAsia="Calibri" w:hAnsi="Georgia" w:cs="Calibri"/>
          <w:color w:val="444444"/>
          <w:sz w:val="20"/>
          <w:szCs w:val="20"/>
        </w:rPr>
      </w:pPr>
      <w:r w:rsidRPr="003B1580">
        <w:rPr>
          <w:rFonts w:ascii="Georgia" w:eastAsia="Calibri" w:hAnsi="Georgia" w:cs="Calibri"/>
          <w:color w:val="444444"/>
          <w:sz w:val="20"/>
          <w:szCs w:val="20"/>
        </w:rPr>
        <w:t>Promoting and Pushing the (Standards-based) Web forward. Community engagement(s), Web Platform feature experimentation, Cross-browser/Cross-platform troubleshooting, event speaking, and more. Actively working to and help oth</w:t>
      </w:r>
      <w:r w:rsidR="009C67A3">
        <w:rPr>
          <w:rFonts w:ascii="Georgia" w:eastAsia="Calibri" w:hAnsi="Georgia" w:cs="Calibri"/>
          <w:color w:val="444444"/>
          <w:sz w:val="20"/>
          <w:szCs w:val="20"/>
        </w:rPr>
        <w:t>ers build great Web experiences</w:t>
      </w:r>
      <w:r>
        <w:rPr>
          <w:rFonts w:ascii="Georgia" w:eastAsia="Calibri" w:hAnsi="Georgia" w:cs="Calibri"/>
          <w:color w:val="444444"/>
          <w:sz w:val="20"/>
          <w:szCs w:val="20"/>
        </w:rPr>
        <w:t xml:space="preserve">. </w:t>
      </w:r>
    </w:p>
    <w:p w:rsidR="0055799D" w:rsidRPr="00C00297" w:rsidRDefault="00490AA6" w:rsidP="0055799D">
      <w:pPr>
        <w:spacing w:line="240" w:lineRule="auto"/>
        <w:ind w:left="1620" w:hanging="1620"/>
        <w:rPr>
          <w:rFonts w:ascii="Georgia" w:eastAsia="Calibri" w:hAnsi="Georgia" w:cs="Calibri"/>
          <w:color w:val="3D85C6"/>
          <w:sz w:val="20"/>
          <w:szCs w:val="20"/>
        </w:rPr>
      </w:pPr>
      <w:r>
        <w:rPr>
          <w:rFonts w:ascii="Georgia" w:eastAsia="Calibri" w:hAnsi="Georgia" w:cs="Calibri"/>
          <w:b/>
          <w:bCs/>
          <w:color w:val="444444"/>
          <w:sz w:val="20"/>
          <w:szCs w:val="20"/>
        </w:rPr>
        <w:tab/>
      </w:r>
      <w:r w:rsidR="00C00297">
        <w:rPr>
          <w:rFonts w:ascii="Georgia" w:eastAsia="Calibri" w:hAnsi="Georgia" w:cs="Calibri"/>
          <w:b/>
          <w:bCs/>
          <w:color w:val="444444"/>
          <w:sz w:val="20"/>
          <w:szCs w:val="20"/>
        </w:rPr>
        <w:t>bowdenWeb</w:t>
      </w:r>
      <w:r w:rsidR="0055799D" w:rsidRPr="00C00297">
        <w:rPr>
          <w:rFonts w:ascii="Georgia" w:eastAsia="Calibri" w:hAnsi="Georgia" w:cs="Calibri"/>
          <w:color w:val="444444"/>
          <w:sz w:val="20"/>
          <w:szCs w:val="20"/>
        </w:rPr>
        <w:t xml:space="preserve"> </w:t>
      </w:r>
      <w:r w:rsidR="00C00297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C00297" w:rsidRPr="00D473E2">
        <w:rPr>
          <w:rFonts w:ascii="Georgia" w:eastAsia="Calibri" w:hAnsi="Georgia" w:cs="Calibri"/>
          <w:color w:val="92D050"/>
          <w:sz w:val="20"/>
          <w:szCs w:val="20"/>
        </w:rPr>
        <w:t xml:space="preserve"> </w:t>
      </w:r>
      <w:r w:rsidR="00C00297">
        <w:rPr>
          <w:rFonts w:ascii="Georgia" w:eastAsia="Calibri" w:hAnsi="Georgia" w:cs="Calibri"/>
          <w:bCs/>
          <w:color w:val="444444"/>
          <w:sz w:val="20"/>
          <w:szCs w:val="20"/>
        </w:rPr>
        <w:t>Front-End</w:t>
      </w:r>
      <w:r w:rsidR="00C00297" w:rsidRPr="00C00297">
        <w:rPr>
          <w:rFonts w:ascii="Georgia" w:eastAsia="Calibri" w:hAnsi="Georgia" w:cs="Calibri"/>
          <w:bCs/>
          <w:color w:val="444444"/>
          <w:sz w:val="20"/>
          <w:szCs w:val="20"/>
        </w:rPr>
        <w:t xml:space="preserve"> Developer</w:t>
      </w:r>
      <w:r w:rsidR="00C00297">
        <w:rPr>
          <w:rFonts w:ascii="Georgia" w:eastAsia="Calibri" w:hAnsi="Georgia" w:cs="Calibri"/>
          <w:bCs/>
          <w:i/>
          <w:color w:val="444444"/>
          <w:sz w:val="20"/>
          <w:szCs w:val="20"/>
        </w:rPr>
        <w:t xml:space="preserve"> </w:t>
      </w:r>
      <w:r w:rsidR="00C00297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C00297" w:rsidRPr="00D473E2">
        <w:rPr>
          <w:rFonts w:ascii="Georgia" w:eastAsia="Calibri" w:hAnsi="Georgia" w:cs="Calibri"/>
          <w:color w:val="92D050"/>
          <w:sz w:val="20"/>
          <w:szCs w:val="20"/>
        </w:rPr>
        <w:t xml:space="preserve"> </w:t>
      </w:r>
      <w:r w:rsidR="008A6FDF">
        <w:rPr>
          <w:rFonts w:ascii="Georgia" w:eastAsia="Calibri" w:hAnsi="Georgia" w:cs="Calibri"/>
          <w:bCs/>
          <w:i/>
          <w:color w:val="444444"/>
          <w:sz w:val="20"/>
          <w:szCs w:val="20"/>
        </w:rPr>
        <w:t>January 2011</w:t>
      </w:r>
      <w:r w:rsidR="00C00297">
        <w:rPr>
          <w:rFonts w:ascii="Georgia" w:eastAsia="Calibri" w:hAnsi="Georgia" w:cs="Calibri"/>
          <w:bCs/>
          <w:i/>
          <w:color w:val="444444"/>
          <w:sz w:val="20"/>
          <w:szCs w:val="20"/>
        </w:rPr>
        <w:t>-</w:t>
      </w:r>
      <w:r w:rsidR="008A6FDF">
        <w:rPr>
          <w:rFonts w:ascii="Georgia" w:eastAsia="Calibri" w:hAnsi="Georgia" w:cs="Calibri"/>
          <w:bCs/>
          <w:i/>
          <w:color w:val="444444"/>
          <w:sz w:val="20"/>
          <w:szCs w:val="20"/>
        </w:rPr>
        <w:t>present</w:t>
      </w:r>
    </w:p>
    <w:p w:rsidR="0055799D" w:rsidRPr="00C00297" w:rsidRDefault="00AE4E01" w:rsidP="0055799D">
      <w:pPr>
        <w:spacing w:after="200" w:line="240" w:lineRule="auto"/>
        <w:ind w:left="1620"/>
        <w:rPr>
          <w:rFonts w:ascii="Georgia" w:eastAsia="Calibri" w:hAnsi="Georgia" w:cs="Calibri"/>
          <w:color w:val="444444"/>
          <w:sz w:val="20"/>
          <w:szCs w:val="20"/>
        </w:rPr>
      </w:pPr>
      <w:r>
        <w:rPr>
          <w:rFonts w:ascii="Georgia" w:eastAsia="Calibri" w:hAnsi="Georgia" w:cs="Calibri"/>
          <w:color w:val="444444"/>
          <w:sz w:val="20"/>
          <w:szCs w:val="20"/>
        </w:rPr>
        <w:t xml:space="preserve">Custom front-end web development contractor, specializing in cross-browser compatibility and responsive web design. </w:t>
      </w:r>
    </w:p>
    <w:p w:rsidR="0055799D" w:rsidRPr="00C00297" w:rsidRDefault="00C00297" w:rsidP="0055799D">
      <w:pPr>
        <w:spacing w:line="240" w:lineRule="auto"/>
        <w:ind w:left="1620"/>
        <w:rPr>
          <w:rFonts w:ascii="Georgia" w:eastAsia="Calibri" w:hAnsi="Georgia" w:cs="Calibri"/>
          <w:b/>
          <w:bCs/>
          <w:color w:val="444444"/>
          <w:sz w:val="20"/>
          <w:szCs w:val="20"/>
        </w:rPr>
      </w:pPr>
      <w:r>
        <w:rPr>
          <w:rFonts w:ascii="Georgia" w:eastAsia="Calibri" w:hAnsi="Georgia" w:cs="Calibri"/>
          <w:b/>
          <w:bCs/>
          <w:color w:val="444444"/>
          <w:sz w:val="20"/>
          <w:szCs w:val="20"/>
        </w:rPr>
        <w:t xml:space="preserve">Davis </w:t>
      </w:r>
      <w:r w:rsidR="008A6FDF">
        <w:rPr>
          <w:rFonts w:ascii="Georgia" w:eastAsia="Calibri" w:hAnsi="Georgia" w:cs="Calibri"/>
          <w:b/>
          <w:bCs/>
          <w:color w:val="444444"/>
          <w:sz w:val="20"/>
          <w:szCs w:val="20"/>
        </w:rPr>
        <w:t xml:space="preserve">&amp; </w:t>
      </w:r>
      <w:r>
        <w:rPr>
          <w:rFonts w:ascii="Georgia" w:eastAsia="Calibri" w:hAnsi="Georgia" w:cs="Calibri"/>
          <w:b/>
          <w:bCs/>
          <w:color w:val="444444"/>
          <w:sz w:val="20"/>
          <w:szCs w:val="20"/>
        </w:rPr>
        <w:t>Company</w:t>
      </w:r>
      <w:r w:rsidR="008A6FDF">
        <w:rPr>
          <w:rFonts w:ascii="Georgia" w:eastAsia="Calibri" w:hAnsi="Georgia" w:cs="Calibri"/>
          <w:b/>
          <w:bCs/>
          <w:color w:val="444444"/>
          <w:sz w:val="20"/>
          <w:szCs w:val="20"/>
        </w:rPr>
        <w:t xml:space="preserve"> </w:t>
      </w:r>
      <w:r w:rsidR="008A6FDF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8A6FDF" w:rsidRPr="00D473E2">
        <w:rPr>
          <w:rFonts w:ascii="Georgia" w:eastAsia="Calibri" w:hAnsi="Georgia" w:cs="Calibri"/>
          <w:color w:val="92D050"/>
          <w:sz w:val="20"/>
          <w:szCs w:val="20"/>
        </w:rPr>
        <w:t xml:space="preserve"> </w:t>
      </w:r>
      <w:r w:rsidR="008A6FDF">
        <w:rPr>
          <w:rFonts w:ascii="Georgia" w:eastAsia="Calibri" w:hAnsi="Georgia" w:cs="Calibri"/>
          <w:bCs/>
          <w:color w:val="444444"/>
          <w:sz w:val="20"/>
          <w:szCs w:val="20"/>
        </w:rPr>
        <w:t>Front-End</w:t>
      </w:r>
      <w:r w:rsidR="008A6FDF" w:rsidRPr="00C00297">
        <w:rPr>
          <w:rFonts w:ascii="Georgia" w:eastAsia="Calibri" w:hAnsi="Georgia" w:cs="Calibri"/>
          <w:bCs/>
          <w:color w:val="444444"/>
          <w:sz w:val="20"/>
          <w:szCs w:val="20"/>
        </w:rPr>
        <w:t xml:space="preserve"> Developer</w:t>
      </w:r>
      <w:r w:rsidR="008A6FDF">
        <w:rPr>
          <w:rFonts w:ascii="Georgia" w:eastAsia="Calibri" w:hAnsi="Georgia" w:cs="Calibri"/>
          <w:bCs/>
          <w:i/>
          <w:color w:val="444444"/>
          <w:sz w:val="20"/>
          <w:szCs w:val="20"/>
        </w:rPr>
        <w:t xml:space="preserve"> </w:t>
      </w:r>
      <w:r w:rsidR="008A6FDF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8A6FDF">
        <w:rPr>
          <w:rFonts w:ascii="Georgia" w:eastAsia="Calibri" w:hAnsi="Georgia" w:cs="Calibri"/>
          <w:bCs/>
          <w:i/>
          <w:color w:val="444444"/>
          <w:sz w:val="20"/>
          <w:szCs w:val="20"/>
        </w:rPr>
        <w:t xml:space="preserve"> September 2010-January 2011</w:t>
      </w:r>
    </w:p>
    <w:p w:rsidR="00476FAA" w:rsidRDefault="00E01C99" w:rsidP="00AD6129">
      <w:pPr>
        <w:spacing w:line="240" w:lineRule="auto"/>
        <w:ind w:left="1620"/>
        <w:rPr>
          <w:rFonts w:ascii="Georgia" w:eastAsia="Calibri" w:hAnsi="Georgia" w:cs="Calibri"/>
          <w:color w:val="444444"/>
          <w:sz w:val="20"/>
          <w:szCs w:val="20"/>
        </w:rPr>
      </w:pPr>
      <w:r>
        <w:rPr>
          <w:rFonts w:ascii="Georgia" w:eastAsia="Calibri" w:hAnsi="Georgia" w:cs="Calibri"/>
          <w:color w:val="444444"/>
          <w:sz w:val="20"/>
          <w:szCs w:val="20"/>
        </w:rPr>
        <w:t xml:space="preserve">Built custom websites for company clients, </w:t>
      </w:r>
      <w:r w:rsidR="005154F5">
        <w:rPr>
          <w:rFonts w:ascii="Georgia" w:eastAsia="Calibri" w:hAnsi="Georgia" w:cs="Calibri"/>
          <w:color w:val="444444"/>
          <w:sz w:val="20"/>
          <w:szCs w:val="20"/>
        </w:rPr>
        <w:t>collaborating</w:t>
      </w:r>
      <w:r w:rsidR="00AD6129">
        <w:rPr>
          <w:rFonts w:ascii="Georgia" w:eastAsia="Calibri" w:hAnsi="Georgia" w:cs="Calibri"/>
          <w:color w:val="444444"/>
          <w:sz w:val="20"/>
          <w:szCs w:val="20"/>
        </w:rPr>
        <w:t xml:space="preserve"> with designers on website organization and          structure</w:t>
      </w:r>
      <w:r w:rsidR="005154F5">
        <w:rPr>
          <w:rFonts w:ascii="Georgia" w:eastAsia="Calibri" w:hAnsi="Georgia" w:cs="Calibri"/>
          <w:color w:val="444444"/>
          <w:sz w:val="20"/>
          <w:szCs w:val="20"/>
        </w:rPr>
        <w:t>.</w:t>
      </w:r>
      <w:r w:rsidR="00AD6129">
        <w:rPr>
          <w:rFonts w:ascii="Georgia" w:eastAsia="Calibri" w:hAnsi="Georgia" w:cs="Calibri"/>
          <w:color w:val="444444"/>
          <w:sz w:val="20"/>
          <w:szCs w:val="20"/>
        </w:rPr>
        <w:t xml:space="preserve"> </w:t>
      </w:r>
      <w:r w:rsidR="005154F5">
        <w:rPr>
          <w:rFonts w:ascii="Georgia" w:eastAsia="Calibri" w:hAnsi="Georgia" w:cs="Calibri"/>
          <w:color w:val="444444"/>
          <w:sz w:val="20"/>
          <w:szCs w:val="20"/>
        </w:rPr>
        <w:t>C</w:t>
      </w:r>
      <w:r w:rsidR="00AD6129">
        <w:rPr>
          <w:rFonts w:ascii="Georgia" w:eastAsia="Calibri" w:hAnsi="Georgia" w:cs="Calibri"/>
          <w:color w:val="444444"/>
          <w:sz w:val="20"/>
          <w:szCs w:val="20"/>
        </w:rPr>
        <w:t xml:space="preserve">onstructed </w:t>
      </w:r>
      <w:r>
        <w:rPr>
          <w:rFonts w:ascii="Georgia" w:eastAsia="Calibri" w:hAnsi="Georgia" w:cs="Calibri"/>
          <w:color w:val="444444"/>
          <w:sz w:val="20"/>
          <w:szCs w:val="20"/>
        </w:rPr>
        <w:t>custom HTML emails</w:t>
      </w:r>
      <w:r w:rsidR="00AD6129">
        <w:rPr>
          <w:rFonts w:ascii="Georgia" w:eastAsia="Calibri" w:hAnsi="Georgia" w:cs="Calibri"/>
          <w:color w:val="444444"/>
          <w:sz w:val="20"/>
          <w:szCs w:val="20"/>
        </w:rPr>
        <w:t>,</w:t>
      </w:r>
      <w:r w:rsidR="005154F5">
        <w:rPr>
          <w:rFonts w:ascii="Georgia" w:eastAsia="Calibri" w:hAnsi="Georgia" w:cs="Calibri"/>
          <w:color w:val="444444"/>
          <w:sz w:val="20"/>
          <w:szCs w:val="20"/>
        </w:rPr>
        <w:t xml:space="preserve"> and provided</w:t>
      </w:r>
      <w:r>
        <w:rPr>
          <w:rFonts w:ascii="Georgia" w:eastAsia="Calibri" w:hAnsi="Georgia" w:cs="Calibri"/>
          <w:color w:val="444444"/>
          <w:sz w:val="20"/>
          <w:szCs w:val="20"/>
        </w:rPr>
        <w:t xml:space="preserve"> support </w:t>
      </w:r>
      <w:r w:rsidR="005154F5">
        <w:rPr>
          <w:rFonts w:ascii="Georgia" w:eastAsia="Calibri" w:hAnsi="Georgia" w:cs="Calibri"/>
          <w:color w:val="444444"/>
          <w:sz w:val="20"/>
          <w:szCs w:val="20"/>
        </w:rPr>
        <w:t xml:space="preserve">and testing </w:t>
      </w:r>
      <w:r>
        <w:rPr>
          <w:rFonts w:ascii="Georgia" w:eastAsia="Calibri" w:hAnsi="Georgia" w:cs="Calibri"/>
          <w:color w:val="444444"/>
          <w:sz w:val="20"/>
          <w:szCs w:val="20"/>
        </w:rPr>
        <w:t>for all email clients</w:t>
      </w:r>
      <w:r w:rsidR="00AD6129">
        <w:rPr>
          <w:rFonts w:ascii="Georgia" w:eastAsia="Calibri" w:hAnsi="Georgia" w:cs="Calibri"/>
          <w:color w:val="444444"/>
          <w:sz w:val="20"/>
          <w:szCs w:val="20"/>
        </w:rPr>
        <w:t>.</w:t>
      </w:r>
      <w:r>
        <w:rPr>
          <w:rFonts w:ascii="Georgia" w:eastAsia="Calibri" w:hAnsi="Georgia" w:cs="Calibri"/>
          <w:color w:val="444444"/>
          <w:sz w:val="20"/>
          <w:szCs w:val="20"/>
        </w:rPr>
        <w:t xml:space="preserve"> </w:t>
      </w:r>
      <w:r w:rsidR="005154F5">
        <w:rPr>
          <w:rFonts w:ascii="Georgia" w:eastAsia="Calibri" w:hAnsi="Georgia" w:cs="Calibri"/>
          <w:color w:val="444444"/>
          <w:sz w:val="20"/>
          <w:szCs w:val="20"/>
        </w:rPr>
        <w:t xml:space="preserve">Coordinated with clients on site needs and development support. </w:t>
      </w:r>
      <w:r>
        <w:rPr>
          <w:rFonts w:ascii="Georgia" w:eastAsia="Calibri" w:hAnsi="Georgia" w:cs="Calibri"/>
          <w:color w:val="444444"/>
          <w:sz w:val="20"/>
          <w:szCs w:val="20"/>
        </w:rPr>
        <w:t xml:space="preserve"> </w:t>
      </w:r>
    </w:p>
    <w:p w:rsidR="00E01C99" w:rsidRDefault="00E01C99" w:rsidP="00C00297">
      <w:pPr>
        <w:spacing w:line="240" w:lineRule="auto"/>
        <w:ind w:left="1440" w:firstLine="180"/>
        <w:rPr>
          <w:rFonts w:ascii="Georgia" w:eastAsia="Calibri" w:hAnsi="Georgia" w:cs="Calibri"/>
          <w:color w:val="444444"/>
          <w:sz w:val="20"/>
          <w:szCs w:val="20"/>
        </w:rPr>
      </w:pPr>
    </w:p>
    <w:p w:rsidR="00C00297" w:rsidRPr="00C00297" w:rsidRDefault="00C00297" w:rsidP="00C00297">
      <w:pPr>
        <w:spacing w:line="240" w:lineRule="auto"/>
        <w:ind w:left="1440" w:firstLine="180"/>
        <w:rPr>
          <w:rFonts w:ascii="Georgia" w:eastAsia="Calibri" w:hAnsi="Georgia" w:cs="Calibri"/>
          <w:bCs/>
          <w:i/>
          <w:color w:val="444444"/>
          <w:sz w:val="20"/>
          <w:szCs w:val="20"/>
        </w:rPr>
      </w:pPr>
      <w:r>
        <w:rPr>
          <w:rFonts w:ascii="Georgia" w:eastAsia="Calibri" w:hAnsi="Georgia" w:cs="Calibri"/>
          <w:b/>
          <w:bCs/>
          <w:color w:val="444444"/>
          <w:sz w:val="20"/>
          <w:szCs w:val="20"/>
        </w:rPr>
        <w:t xml:space="preserve">Dominion Enterprises </w:t>
      </w:r>
      <w:r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Pr="00D473E2">
        <w:rPr>
          <w:rFonts w:ascii="Georgia" w:eastAsia="Calibri" w:hAnsi="Georgia" w:cs="Calibri"/>
          <w:color w:val="92D050"/>
          <w:sz w:val="20"/>
          <w:szCs w:val="20"/>
        </w:rPr>
        <w:t xml:space="preserve"> </w:t>
      </w:r>
      <w:r w:rsidRPr="00C00297">
        <w:rPr>
          <w:rFonts w:ascii="Georgia" w:eastAsia="Calibri" w:hAnsi="Georgia" w:cs="Calibri"/>
          <w:bCs/>
          <w:color w:val="444444"/>
          <w:sz w:val="20"/>
          <w:szCs w:val="20"/>
        </w:rPr>
        <w:t>Web Developer</w:t>
      </w:r>
      <w:r>
        <w:rPr>
          <w:rFonts w:ascii="Georgia" w:eastAsia="Calibri" w:hAnsi="Georgia" w:cs="Calibri"/>
          <w:bCs/>
          <w:i/>
          <w:color w:val="444444"/>
          <w:sz w:val="20"/>
          <w:szCs w:val="20"/>
        </w:rPr>
        <w:t xml:space="preserve"> </w:t>
      </w:r>
      <w:r w:rsidRPr="00F373B9">
        <w:rPr>
          <w:rFonts w:ascii="Georgia" w:eastAsia="Calibri" w:hAnsi="Georgia" w:cs="Calibri"/>
          <w:color w:val="FFCC00"/>
          <w:sz w:val="24"/>
          <w:szCs w:val="24"/>
        </w:rPr>
        <w:t>+</w:t>
      </w:r>
      <w:r w:rsidRPr="00D473E2">
        <w:rPr>
          <w:rFonts w:ascii="Georgia" w:eastAsia="Calibri" w:hAnsi="Georgia" w:cs="Calibri"/>
          <w:color w:val="92D050"/>
          <w:sz w:val="20"/>
          <w:szCs w:val="20"/>
        </w:rPr>
        <w:t xml:space="preserve"> </w:t>
      </w:r>
      <w:r>
        <w:rPr>
          <w:rFonts w:ascii="Georgia" w:eastAsia="Calibri" w:hAnsi="Georgia" w:cs="Calibri"/>
          <w:bCs/>
          <w:i/>
          <w:color w:val="444444"/>
          <w:sz w:val="20"/>
          <w:szCs w:val="20"/>
        </w:rPr>
        <w:t>June 2007-</w:t>
      </w:r>
      <w:r w:rsidR="008A6FDF">
        <w:rPr>
          <w:rFonts w:ascii="Georgia" w:eastAsia="Calibri" w:hAnsi="Georgia" w:cs="Calibri"/>
          <w:bCs/>
          <w:i/>
          <w:color w:val="444444"/>
          <w:sz w:val="20"/>
          <w:szCs w:val="20"/>
        </w:rPr>
        <w:t>April 2010</w:t>
      </w:r>
      <w:r w:rsidRPr="00C00297">
        <w:rPr>
          <w:rFonts w:ascii="Georgia" w:eastAsia="Calibri" w:hAnsi="Georgia" w:cs="Calibri"/>
          <w:bCs/>
          <w:i/>
          <w:color w:val="444444"/>
          <w:sz w:val="20"/>
          <w:szCs w:val="20"/>
        </w:rPr>
        <w:t xml:space="preserve"> </w:t>
      </w:r>
    </w:p>
    <w:p w:rsidR="008A6FDF" w:rsidRDefault="00AD6129" w:rsidP="008A6FDF">
      <w:pPr>
        <w:spacing w:after="200" w:line="240" w:lineRule="auto"/>
        <w:ind w:left="1620"/>
        <w:rPr>
          <w:rFonts w:ascii="Georgia" w:eastAsia="Calibri" w:hAnsi="Georgia" w:cs="Calibri"/>
          <w:color w:val="444444"/>
          <w:sz w:val="20"/>
          <w:szCs w:val="20"/>
        </w:rPr>
      </w:pPr>
      <w:r>
        <w:rPr>
          <w:rFonts w:ascii="Georgia" w:eastAsia="Calibri" w:hAnsi="Georgia" w:cs="Calibri"/>
          <w:color w:val="444444"/>
          <w:sz w:val="20"/>
          <w:szCs w:val="20"/>
        </w:rPr>
        <w:t>L</w:t>
      </w:r>
      <w:r w:rsidR="00E01C99">
        <w:rPr>
          <w:rFonts w:ascii="Georgia" w:eastAsia="Calibri" w:hAnsi="Georgia" w:cs="Calibri"/>
          <w:color w:val="444444"/>
          <w:sz w:val="20"/>
          <w:szCs w:val="20"/>
        </w:rPr>
        <w:t>ead the Web 2.0 re</w:t>
      </w:r>
      <w:r>
        <w:rPr>
          <w:rFonts w:ascii="Georgia" w:eastAsia="Calibri" w:hAnsi="Georgia" w:cs="Calibri"/>
          <w:color w:val="444444"/>
          <w:sz w:val="20"/>
          <w:szCs w:val="20"/>
        </w:rPr>
        <w:t>design team in the complete restructure of</w:t>
      </w:r>
      <w:r w:rsidR="00E01C99">
        <w:rPr>
          <w:rFonts w:ascii="Georgia" w:eastAsia="Calibri" w:hAnsi="Georgia" w:cs="Calibri"/>
          <w:color w:val="444444"/>
          <w:sz w:val="20"/>
          <w:szCs w:val="20"/>
        </w:rPr>
        <w:t xml:space="preserve"> the ForRe</w:t>
      </w:r>
      <w:r>
        <w:rPr>
          <w:rFonts w:ascii="Georgia" w:eastAsia="Calibri" w:hAnsi="Georgia" w:cs="Calibri"/>
          <w:color w:val="444444"/>
          <w:sz w:val="20"/>
          <w:szCs w:val="20"/>
        </w:rPr>
        <w:t>nt.com portal utilizing HTML, CSS, jQuery and</w:t>
      </w:r>
      <w:r w:rsidR="00E01C99">
        <w:rPr>
          <w:rFonts w:ascii="Georgia" w:eastAsia="Calibri" w:hAnsi="Georgia" w:cs="Calibri"/>
          <w:color w:val="444444"/>
          <w:sz w:val="20"/>
          <w:szCs w:val="20"/>
        </w:rPr>
        <w:t xml:space="preserve"> PHP</w:t>
      </w:r>
      <w:r>
        <w:rPr>
          <w:rFonts w:ascii="Georgia" w:eastAsia="Calibri" w:hAnsi="Georgia" w:cs="Calibri"/>
          <w:color w:val="444444"/>
          <w:sz w:val="20"/>
          <w:szCs w:val="20"/>
        </w:rPr>
        <w:t xml:space="preserve"> while maintaining cross-browser compatibility</w:t>
      </w:r>
      <w:r w:rsidR="00E01C99">
        <w:rPr>
          <w:rFonts w:ascii="Georgia" w:eastAsia="Calibri" w:hAnsi="Georgia" w:cs="Calibri"/>
          <w:color w:val="444444"/>
          <w:sz w:val="20"/>
          <w:szCs w:val="20"/>
        </w:rPr>
        <w:t>. Built custom designs for Homes.com</w:t>
      </w:r>
      <w:r>
        <w:rPr>
          <w:rFonts w:ascii="Georgia" w:eastAsia="Calibri" w:hAnsi="Georgia" w:cs="Calibri"/>
          <w:color w:val="444444"/>
          <w:sz w:val="20"/>
          <w:szCs w:val="20"/>
        </w:rPr>
        <w:t>’s</w:t>
      </w:r>
      <w:r w:rsidR="00E01C99">
        <w:rPr>
          <w:rFonts w:ascii="Georgia" w:eastAsia="Calibri" w:hAnsi="Georgia" w:cs="Calibri"/>
          <w:color w:val="444444"/>
          <w:sz w:val="20"/>
          <w:szCs w:val="20"/>
        </w:rPr>
        <w:t xml:space="preserve"> Top Gun realtor product and for apartment communities with ResiteOnline.com.  </w:t>
      </w:r>
    </w:p>
    <w:p w:rsidR="008A6FDF" w:rsidRDefault="0006043F" w:rsidP="008A6FDF">
      <w:pPr>
        <w:spacing w:line="360" w:lineRule="auto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noProof/>
        </w:rPr>
        <w:drawing>
          <wp:inline distT="0" distB="0" distL="0" distR="0">
            <wp:extent cx="5581650" cy="190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AA6" w:rsidRDefault="008A6FDF" w:rsidP="00562ECA">
      <w:pPr>
        <w:tabs>
          <w:tab w:val="left" w:pos="1620"/>
        </w:tabs>
        <w:spacing w:line="240" w:lineRule="auto"/>
        <w:ind w:left="1620" w:hanging="1620"/>
        <w:rPr>
          <w:rFonts w:ascii="Bodoni MT Condensed" w:eastAsia="Calibri" w:hAnsi="Bodoni MT Condensed" w:cs="Calibri"/>
          <w:color w:val="F2C400"/>
          <w:sz w:val="44"/>
          <w:szCs w:val="44"/>
        </w:rPr>
      </w:pPr>
      <w:r w:rsidRPr="00490AA6">
        <w:rPr>
          <w:rFonts w:ascii="Cambria" w:eastAsia="Calibri" w:hAnsi="Cambria" w:cs="Calibri"/>
          <w:color w:val="F2C400"/>
          <w:sz w:val="36"/>
          <w:szCs w:val="36"/>
        </w:rPr>
        <w:t xml:space="preserve">HONORS </w:t>
      </w:r>
      <w:r w:rsidR="0055799D">
        <w:rPr>
          <w:rFonts w:ascii="Bodoni MT Condensed" w:eastAsia="Calibri" w:hAnsi="Bodoni MT Condensed" w:cs="Calibri"/>
          <w:color w:val="F2C400"/>
          <w:sz w:val="44"/>
          <w:szCs w:val="44"/>
        </w:rPr>
        <w:t xml:space="preserve">  </w:t>
      </w:r>
      <w:r>
        <w:rPr>
          <w:rFonts w:ascii="Bodoni MT Condensed" w:eastAsia="Calibri" w:hAnsi="Bodoni MT Condensed" w:cs="Calibri"/>
          <w:color w:val="F2C400"/>
          <w:sz w:val="44"/>
          <w:szCs w:val="44"/>
        </w:rPr>
        <w:t xml:space="preserve"> </w:t>
      </w:r>
      <w:r w:rsidR="0055799D">
        <w:rPr>
          <w:rFonts w:ascii="Bodoni MT Condensed" w:eastAsia="Calibri" w:hAnsi="Bodoni MT Condensed" w:cs="Calibri"/>
          <w:color w:val="F2C400"/>
          <w:sz w:val="44"/>
          <w:szCs w:val="44"/>
        </w:rPr>
        <w:t xml:space="preserve">   </w:t>
      </w:r>
      <w:r w:rsidR="0055799D">
        <w:rPr>
          <w:rFonts w:ascii="Bodoni MT Condensed" w:eastAsia="Calibri" w:hAnsi="Bodoni MT Condensed" w:cs="Calibri"/>
          <w:color w:val="F2C400"/>
          <w:sz w:val="44"/>
          <w:szCs w:val="44"/>
        </w:rPr>
        <w:tab/>
      </w:r>
    </w:p>
    <w:p w:rsidR="008A6FDF" w:rsidRPr="00562ECA" w:rsidRDefault="00490AA6" w:rsidP="00562ECA">
      <w:pPr>
        <w:tabs>
          <w:tab w:val="left" w:pos="1620"/>
        </w:tabs>
        <w:spacing w:line="240" w:lineRule="auto"/>
        <w:ind w:left="1620" w:hanging="1620"/>
        <w:rPr>
          <w:rFonts w:ascii="Georgia" w:eastAsia="Calibri" w:hAnsi="Georgia" w:cs="Calibri"/>
          <w:bCs/>
          <w:i/>
          <w:color w:val="444444"/>
          <w:sz w:val="20"/>
          <w:szCs w:val="20"/>
        </w:rPr>
      </w:pPr>
      <w:r>
        <w:rPr>
          <w:rFonts w:ascii="Georgia" w:eastAsia="Calibri" w:hAnsi="Georgia" w:cs="Calibri"/>
          <w:b/>
          <w:bCs/>
          <w:color w:val="444444"/>
          <w:sz w:val="20"/>
          <w:szCs w:val="20"/>
        </w:rPr>
        <w:tab/>
      </w:r>
      <w:r w:rsidR="008A6FDF" w:rsidRPr="008A6FDF">
        <w:rPr>
          <w:rFonts w:ascii="Georgia" w:eastAsia="Calibri" w:hAnsi="Georgia" w:cs="Calibri"/>
          <w:b/>
          <w:bCs/>
          <w:color w:val="444444"/>
          <w:sz w:val="20"/>
          <w:szCs w:val="20"/>
        </w:rPr>
        <w:t xml:space="preserve">ForRent.com Shark Tank </w:t>
      </w:r>
      <w:r w:rsidR="008A6FDF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8A6FDF" w:rsidRPr="00D473E2">
        <w:rPr>
          <w:rFonts w:ascii="Georgia" w:eastAsia="Calibri" w:hAnsi="Georgia" w:cs="Calibri"/>
          <w:color w:val="92D050"/>
          <w:sz w:val="20"/>
          <w:szCs w:val="20"/>
        </w:rPr>
        <w:t xml:space="preserve"> </w:t>
      </w:r>
      <w:r w:rsidR="008A6FDF">
        <w:rPr>
          <w:rFonts w:ascii="Georgia" w:eastAsia="Calibri" w:hAnsi="Georgia" w:cs="Calibri"/>
          <w:bCs/>
          <w:color w:val="444444"/>
          <w:sz w:val="20"/>
          <w:szCs w:val="20"/>
        </w:rPr>
        <w:t>1</w:t>
      </w:r>
      <w:r w:rsidR="008A6FDF" w:rsidRPr="008A6FDF">
        <w:rPr>
          <w:rFonts w:ascii="Georgia" w:eastAsia="Calibri" w:hAnsi="Georgia" w:cs="Calibri"/>
          <w:bCs/>
          <w:color w:val="444444"/>
          <w:sz w:val="20"/>
          <w:szCs w:val="20"/>
          <w:vertAlign w:val="superscript"/>
        </w:rPr>
        <w:t>st</w:t>
      </w:r>
      <w:r w:rsidR="008A6FDF">
        <w:rPr>
          <w:rFonts w:ascii="Georgia" w:eastAsia="Calibri" w:hAnsi="Georgia" w:cs="Calibri"/>
          <w:bCs/>
          <w:color w:val="444444"/>
          <w:sz w:val="20"/>
          <w:szCs w:val="20"/>
        </w:rPr>
        <w:t xml:space="preserve"> Place</w:t>
      </w:r>
      <w:r w:rsidR="008A6FDF">
        <w:rPr>
          <w:rFonts w:ascii="Georgia" w:eastAsia="Calibri" w:hAnsi="Georgia" w:cs="Calibri"/>
          <w:bCs/>
          <w:i/>
          <w:color w:val="444444"/>
          <w:sz w:val="20"/>
          <w:szCs w:val="20"/>
        </w:rPr>
        <w:t xml:space="preserve"> </w:t>
      </w:r>
      <w:r w:rsidR="008A6FDF"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8A6FDF">
        <w:rPr>
          <w:rFonts w:ascii="Georgia" w:eastAsia="Calibri" w:hAnsi="Georgia" w:cs="Calibri"/>
          <w:bCs/>
          <w:i/>
          <w:color w:val="444444"/>
          <w:sz w:val="20"/>
          <w:szCs w:val="20"/>
        </w:rPr>
        <w:t xml:space="preserve"> April 2010</w:t>
      </w:r>
    </w:p>
    <w:p w:rsidR="0055799D" w:rsidRDefault="0055799D" w:rsidP="0055799D">
      <w:pPr>
        <w:tabs>
          <w:tab w:val="left" w:pos="1620"/>
        </w:tabs>
        <w:spacing w:line="240" w:lineRule="auto"/>
        <w:ind w:left="1627" w:hanging="1627"/>
        <w:contextualSpacing/>
        <w:rPr>
          <w:rFonts w:ascii="Georgia" w:eastAsia="Calibri" w:hAnsi="Georgia" w:cs="Calibri"/>
          <w:b/>
          <w:bCs/>
          <w:color w:val="444444"/>
          <w:sz w:val="20"/>
          <w:szCs w:val="20"/>
        </w:rPr>
      </w:pPr>
      <w:r>
        <w:rPr>
          <w:rFonts w:ascii="Georgia" w:eastAsia="Calibri" w:hAnsi="Georgia" w:cs="Calibri"/>
          <w:b/>
          <w:bCs/>
          <w:color w:val="444444"/>
          <w:sz w:val="20"/>
          <w:szCs w:val="20"/>
        </w:rPr>
        <w:tab/>
      </w:r>
      <w:r w:rsidR="008A6FDF" w:rsidRPr="008A6FDF">
        <w:rPr>
          <w:rFonts w:ascii="Georgia" w:eastAsia="Calibri" w:hAnsi="Georgia" w:cs="Calibri"/>
          <w:b/>
          <w:bCs/>
          <w:color w:val="444444"/>
          <w:sz w:val="20"/>
          <w:szCs w:val="20"/>
        </w:rPr>
        <w:t xml:space="preserve">Dominion Enterprises </w:t>
      </w:r>
      <w:r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>
        <w:rPr>
          <w:rFonts w:ascii="Georgia" w:eastAsia="Calibri" w:hAnsi="Georgia" w:cs="Calibri"/>
          <w:b/>
          <w:color w:val="FFCC00"/>
          <w:sz w:val="24"/>
          <w:szCs w:val="24"/>
        </w:rPr>
        <w:t xml:space="preserve"> </w:t>
      </w:r>
      <w:r w:rsidR="008A6FDF" w:rsidRPr="0055799D">
        <w:rPr>
          <w:rFonts w:ascii="Georgia" w:eastAsia="Calibri" w:hAnsi="Georgia" w:cs="Calibri"/>
          <w:bCs/>
          <w:color w:val="444444"/>
          <w:sz w:val="20"/>
          <w:szCs w:val="20"/>
        </w:rPr>
        <w:t>Technological</w:t>
      </w:r>
      <w:r w:rsidR="008A6FDF" w:rsidRPr="008A6FDF">
        <w:rPr>
          <w:rFonts w:ascii="Georgia" w:eastAsia="Calibri" w:hAnsi="Georgia" w:cs="Calibri"/>
          <w:b/>
          <w:bCs/>
          <w:color w:val="444444"/>
          <w:sz w:val="20"/>
          <w:szCs w:val="20"/>
        </w:rPr>
        <w:t xml:space="preserve"> </w:t>
      </w:r>
      <w:r w:rsidR="008A6FDF" w:rsidRPr="0055799D">
        <w:rPr>
          <w:rFonts w:ascii="Georgia" w:eastAsia="Calibri" w:hAnsi="Georgia" w:cs="Calibri"/>
          <w:bCs/>
          <w:color w:val="444444"/>
          <w:sz w:val="20"/>
          <w:szCs w:val="20"/>
        </w:rPr>
        <w:t>Innovation</w:t>
      </w:r>
      <w:r w:rsidR="008A6FDF" w:rsidRPr="008A6FDF">
        <w:rPr>
          <w:rFonts w:ascii="Georgia" w:eastAsia="Calibri" w:hAnsi="Georgia" w:cs="Calibri"/>
          <w:b/>
          <w:bCs/>
          <w:color w:val="444444"/>
          <w:sz w:val="20"/>
          <w:szCs w:val="20"/>
        </w:rPr>
        <w:t xml:space="preserve"> </w:t>
      </w:r>
      <w:r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Pr="0055799D">
        <w:rPr>
          <w:rFonts w:ascii="Georgia" w:eastAsia="Calibri" w:hAnsi="Georgia" w:cs="Calibri"/>
          <w:bCs/>
          <w:color w:val="444444"/>
          <w:sz w:val="20"/>
          <w:szCs w:val="20"/>
        </w:rPr>
        <w:t>1</w:t>
      </w:r>
      <w:r w:rsidRPr="0055799D">
        <w:rPr>
          <w:rFonts w:ascii="Georgia" w:eastAsia="Calibri" w:hAnsi="Georgia" w:cs="Calibri"/>
          <w:bCs/>
          <w:color w:val="444444"/>
          <w:sz w:val="20"/>
          <w:szCs w:val="20"/>
          <w:vertAlign w:val="superscript"/>
        </w:rPr>
        <w:t>st</w:t>
      </w:r>
      <w:r w:rsidRPr="0055799D">
        <w:rPr>
          <w:rFonts w:ascii="Georgia" w:eastAsia="Calibri" w:hAnsi="Georgia" w:cs="Calibri"/>
          <w:bCs/>
          <w:color w:val="444444"/>
          <w:sz w:val="20"/>
          <w:szCs w:val="20"/>
        </w:rPr>
        <w:t xml:space="preserve"> Place</w:t>
      </w:r>
      <w:r>
        <w:rPr>
          <w:rFonts w:ascii="Georgia" w:eastAsia="Calibri" w:hAnsi="Georgia" w:cs="Calibri"/>
          <w:bCs/>
          <w:i/>
          <w:color w:val="444444"/>
          <w:sz w:val="20"/>
          <w:szCs w:val="20"/>
        </w:rPr>
        <w:t xml:space="preserve"> </w:t>
      </w:r>
      <w:r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 w:rsidR="008A6FDF" w:rsidRPr="0055799D">
        <w:rPr>
          <w:rFonts w:ascii="Georgia" w:eastAsia="Calibri" w:hAnsi="Georgia" w:cs="Calibri"/>
          <w:bCs/>
          <w:i/>
          <w:color w:val="444444"/>
          <w:sz w:val="20"/>
          <w:szCs w:val="20"/>
        </w:rPr>
        <w:t>2009</w:t>
      </w:r>
    </w:p>
    <w:p w:rsidR="008A6FDF" w:rsidRPr="0055799D" w:rsidRDefault="0055799D" w:rsidP="0055799D">
      <w:pPr>
        <w:tabs>
          <w:tab w:val="left" w:pos="1620"/>
        </w:tabs>
        <w:spacing w:line="240" w:lineRule="auto"/>
        <w:ind w:left="1627" w:hanging="1627"/>
        <w:contextualSpacing/>
        <w:rPr>
          <w:rFonts w:ascii="Georgia" w:eastAsia="Calibri" w:hAnsi="Georgia" w:cs="Calibri"/>
          <w:b/>
          <w:bCs/>
          <w:color w:val="444444"/>
          <w:sz w:val="20"/>
          <w:szCs w:val="20"/>
        </w:rPr>
      </w:pPr>
      <w:r>
        <w:rPr>
          <w:rFonts w:ascii="Georgia" w:eastAsia="Calibri" w:hAnsi="Georgia" w:cs="Calibri"/>
          <w:b/>
          <w:bCs/>
          <w:color w:val="444444"/>
          <w:sz w:val="20"/>
          <w:szCs w:val="20"/>
        </w:rPr>
        <w:tab/>
      </w:r>
      <w:r>
        <w:rPr>
          <w:rFonts w:ascii="Georgia" w:eastAsia="Calibri" w:hAnsi="Georgia" w:cs="Calibri"/>
          <w:b/>
          <w:bCs/>
          <w:color w:val="444444"/>
          <w:sz w:val="20"/>
          <w:szCs w:val="20"/>
        </w:rPr>
        <w:tab/>
      </w:r>
    </w:p>
    <w:p w:rsidR="00562ECA" w:rsidRDefault="0006043F" w:rsidP="00562ECA">
      <w:pPr>
        <w:spacing w:line="360" w:lineRule="auto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noProof/>
        </w:rPr>
        <w:drawing>
          <wp:inline distT="0" distB="0" distL="0" distR="0">
            <wp:extent cx="5581650" cy="190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FDF" w:rsidRPr="009C67A3" w:rsidRDefault="00562ECA" w:rsidP="009C67A3">
      <w:pPr>
        <w:tabs>
          <w:tab w:val="left" w:pos="1620"/>
        </w:tabs>
        <w:spacing w:line="240" w:lineRule="auto"/>
        <w:ind w:left="1620" w:hanging="1620"/>
        <w:rPr>
          <w:rFonts w:ascii="Georgia" w:eastAsia="Calibri" w:hAnsi="Georgia" w:cs="Calibri"/>
          <w:bCs/>
          <w:i/>
          <w:color w:val="444444"/>
          <w:sz w:val="20"/>
          <w:szCs w:val="20"/>
        </w:rPr>
      </w:pPr>
      <w:r w:rsidRPr="00490AA6">
        <w:rPr>
          <w:rFonts w:ascii="Cambria" w:eastAsia="Calibri" w:hAnsi="Cambria" w:cs="Calibri"/>
          <w:color w:val="F2C400"/>
          <w:sz w:val="36"/>
          <w:szCs w:val="36"/>
        </w:rPr>
        <w:t>ORGANIZATIONS</w:t>
      </w:r>
      <w:r>
        <w:rPr>
          <w:rFonts w:ascii="Bodoni MT Condensed" w:eastAsia="Calibri" w:hAnsi="Bodoni MT Condensed" w:cs="Calibri"/>
          <w:color w:val="F2C400"/>
          <w:sz w:val="44"/>
          <w:szCs w:val="44"/>
        </w:rPr>
        <w:t xml:space="preserve">    </w:t>
      </w:r>
      <w:r>
        <w:rPr>
          <w:rFonts w:ascii="Georgia" w:eastAsia="Calibri" w:hAnsi="Georgia" w:cs="Calibri"/>
          <w:b/>
          <w:bCs/>
          <w:color w:val="444444"/>
          <w:sz w:val="20"/>
          <w:szCs w:val="20"/>
        </w:rPr>
        <w:t xml:space="preserve">Code for America Hampton Roads Brigade </w:t>
      </w:r>
      <w:r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>
        <w:rPr>
          <w:rFonts w:ascii="Georgia" w:eastAsia="Calibri" w:hAnsi="Georgia" w:cs="Calibri"/>
          <w:b/>
          <w:color w:val="FFCC00"/>
          <w:sz w:val="24"/>
          <w:szCs w:val="24"/>
        </w:rPr>
        <w:t xml:space="preserve"> </w:t>
      </w:r>
      <w:r>
        <w:rPr>
          <w:rFonts w:ascii="Georgia" w:eastAsia="Calibri" w:hAnsi="Georgia" w:cs="Calibri"/>
          <w:b/>
          <w:bCs/>
          <w:color w:val="444444"/>
          <w:sz w:val="20"/>
          <w:szCs w:val="20"/>
        </w:rPr>
        <w:t xml:space="preserve">757 iOs </w:t>
      </w:r>
      <w:r w:rsidRPr="00A44B27">
        <w:rPr>
          <w:rFonts w:ascii="Georgia" w:eastAsia="Calibri" w:hAnsi="Georgia" w:cs="Calibri"/>
          <w:b/>
          <w:color w:val="FFCC00"/>
          <w:sz w:val="24"/>
          <w:szCs w:val="24"/>
        </w:rPr>
        <w:t>+</w:t>
      </w:r>
      <w:r>
        <w:rPr>
          <w:rFonts w:ascii="Georgia" w:eastAsia="Calibri" w:hAnsi="Georgia" w:cs="Calibri"/>
          <w:b/>
          <w:color w:val="FFCC00"/>
          <w:sz w:val="24"/>
          <w:szCs w:val="24"/>
        </w:rPr>
        <w:t xml:space="preserve"> </w:t>
      </w:r>
      <w:r>
        <w:rPr>
          <w:rFonts w:ascii="Georgia" w:eastAsia="Calibri" w:hAnsi="Georgia" w:cs="Calibri"/>
          <w:b/>
          <w:bCs/>
          <w:color w:val="444444"/>
          <w:sz w:val="20"/>
          <w:szCs w:val="20"/>
        </w:rPr>
        <w:t xml:space="preserve">UXNorfolk </w:t>
      </w:r>
    </w:p>
    <w:p w:rsidR="0055799D" w:rsidRDefault="0055799D" w:rsidP="008A6FDF">
      <w:pPr>
        <w:spacing w:line="240" w:lineRule="auto"/>
        <w:rPr>
          <w:rFonts w:ascii="Calibri" w:eastAsia="Calibri" w:hAnsi="Calibri" w:cs="Calibri"/>
          <w:color w:val="999999"/>
          <w:sz w:val="18"/>
          <w:szCs w:val="20"/>
        </w:rPr>
      </w:pPr>
    </w:p>
    <w:p w:rsidR="00C00297" w:rsidRPr="00C301A9" w:rsidRDefault="0055799D" w:rsidP="0055799D">
      <w:pPr>
        <w:spacing w:line="240" w:lineRule="auto"/>
        <w:jc w:val="center"/>
        <w:rPr>
          <w:rFonts w:ascii="Calibri" w:eastAsia="Calibri" w:hAnsi="Calibri" w:cs="Calibri"/>
          <w:color w:val="999999"/>
          <w:sz w:val="18"/>
          <w:szCs w:val="20"/>
        </w:rPr>
      </w:pPr>
      <w:r>
        <w:rPr>
          <w:rFonts w:ascii="Calibri" w:eastAsia="Calibri" w:hAnsi="Calibri" w:cs="Calibri"/>
          <w:color w:val="999999"/>
          <w:sz w:val="18"/>
          <w:szCs w:val="20"/>
        </w:rPr>
        <w:t xml:space="preserve">References happily provided </w:t>
      </w:r>
      <w:r w:rsidR="00C00297">
        <w:rPr>
          <w:rFonts w:ascii="Calibri" w:eastAsia="Calibri" w:hAnsi="Calibri" w:cs="Calibri"/>
          <w:color w:val="999999"/>
          <w:sz w:val="18"/>
          <w:szCs w:val="20"/>
        </w:rPr>
        <w:t>upon request.</w:t>
      </w:r>
    </w:p>
    <w:sectPr w:rsidR="00C00297" w:rsidRPr="00C301A9" w:rsidSect="00A44B2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doni MT Condensed">
    <w:altName w:val="Cerbetica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6043F"/>
    <w:rsid w:val="000C5A01"/>
    <w:rsid w:val="003B1580"/>
    <w:rsid w:val="00476FAA"/>
    <w:rsid w:val="00490AA6"/>
    <w:rsid w:val="005154F5"/>
    <w:rsid w:val="0055799D"/>
    <w:rsid w:val="00562ECA"/>
    <w:rsid w:val="0066092A"/>
    <w:rsid w:val="007D21EE"/>
    <w:rsid w:val="008A6FDF"/>
    <w:rsid w:val="009C67A3"/>
    <w:rsid w:val="00A44B27"/>
    <w:rsid w:val="00AD6129"/>
    <w:rsid w:val="00AE4E01"/>
    <w:rsid w:val="00C00297"/>
    <w:rsid w:val="00C36A4E"/>
    <w:rsid w:val="00C45BF4"/>
    <w:rsid w:val="00CB1572"/>
    <w:rsid w:val="00D40D8B"/>
    <w:rsid w:val="00D473E2"/>
    <w:rsid w:val="00D641AE"/>
    <w:rsid w:val="00E01C99"/>
    <w:rsid w:val="00E537CF"/>
    <w:rsid w:val="00F373B9"/>
    <w:rsid w:val="00F9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CommentReference">
    <w:name w:val="annotation reference"/>
    <w:uiPriority w:val="99"/>
    <w:semiHidden/>
    <w:unhideWhenUsed/>
    <w:rsid w:val="005579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99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5799D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99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5799D"/>
    <w:rPr>
      <w:rFonts w:ascii="Arial" w:eastAsia="Arial" w:hAnsi="Arial" w:cs="Arial"/>
      <w:b/>
      <w:bCs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9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5799D"/>
    <w:rPr>
      <w:rFonts w:ascii="Tahoma" w:eastAsia="Arial" w:hAnsi="Tahoma" w:cs="Tahoma"/>
      <w:color w:val="000000"/>
      <w:sz w:val="16"/>
      <w:szCs w:val="16"/>
    </w:rPr>
  </w:style>
  <w:style w:type="character" w:styleId="Hyperlink">
    <w:name w:val="Hyperlink"/>
    <w:uiPriority w:val="99"/>
    <w:unhideWhenUsed/>
    <w:rsid w:val="00D40D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CommentReference">
    <w:name w:val="annotation reference"/>
    <w:uiPriority w:val="99"/>
    <w:semiHidden/>
    <w:unhideWhenUsed/>
    <w:rsid w:val="005579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99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5799D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99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5799D"/>
    <w:rPr>
      <w:rFonts w:ascii="Arial" w:eastAsia="Arial" w:hAnsi="Arial" w:cs="Arial"/>
      <w:b/>
      <w:bCs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9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5799D"/>
    <w:rPr>
      <w:rFonts w:ascii="Tahoma" w:eastAsia="Arial" w:hAnsi="Tahoma" w:cs="Tahoma"/>
      <w:color w:val="000000"/>
      <w:sz w:val="16"/>
      <w:szCs w:val="16"/>
    </w:rPr>
  </w:style>
  <w:style w:type="character" w:styleId="Hyperlink">
    <w:name w:val="Hyperlink"/>
    <w:uiPriority w:val="99"/>
    <w:unhideWhenUsed/>
    <w:rsid w:val="00D40D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78272F5-DA85-4FEE-AF8C-78D7BB400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john smith</vt:lpstr>
    </vt:vector>
  </TitlesOfParts>
  <LinksUpToDate>false</LinksUpToDate>
  <CharactersWithSpaces>2360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john smith</dc:title>
  <dc:creator/>
  <cp:lastModifiedBy/>
  <cp:revision>1</cp:revision>
  <cp:lastPrinted>2009-04-22T19:24:48Z</cp:lastPrinted>
  <dcterms:created xsi:type="dcterms:W3CDTF">2013-04-11T17:25:00Z</dcterms:created>
  <dcterms:modified xsi:type="dcterms:W3CDTF">2013-04-11T17:25:00Z</dcterms:modified>
</cp:coreProperties>
</file>